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698628" w14:textId="269862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идентификации сельскохозяйственных животных</w:t>
      </w:r>
    </w:p>
    <w:p>
      <w:pPr>
        <w:spacing w:after="0"/>
        <w:ind w:left="0"/>
        <w:jc w:val="both"/>
      </w:pPr>
      <w:r>
        <w:rPr>
          <w:rFonts w:ascii="Times New Roman"/>
          <w:b w:val="false"/>
          <w:i w:val="false"/>
          <w:color w:val="000000"/>
          <w:sz w:val="28"/>
        </w:rPr>
        <w:t>Приказ Министра сельского хозяйства Республики Казахстан от 30 января 2015 года № 7-1/68. Зарегистрирован Министерством юстиции Республики Казахстан 22 мая 2015 года № 11127.</w:t>
      </w:r>
    </w:p>
    <w:p>
      <w:pPr>
        <w:spacing w:after="0"/>
        <w:ind w:left="0"/>
        <w:jc w:val="both"/>
      </w:pPr>
      <w:r>
        <w:rPr>
          <w:rFonts w:ascii="Times New Roman"/>
          <w:b w:val="false"/>
          <w:i w:val="false"/>
          <w:color w:val="000000"/>
          <w:sz w:val="28"/>
        </w:rPr>
        <w:t xml:space="preserve">
      </w:t>
      </w:r>
      <w:r>
        <w:rPr>
          <w:rFonts w:ascii="Times New Roman"/>
          <w:b w:val="false"/>
          <w:i/>
          <w:color w:val="000000"/>
          <w:sz w:val="28"/>
        </w:rPr>
        <w:t>Примечание РЦПИ!</w:t>
      </w:r>
      <w:r>
        <w:br/>
      </w:r>
      <w:r>
        <w:rPr>
          <w:rFonts w:ascii="Times New Roman"/>
          <w:b w:val="false"/>
          <w:i w:val="false"/>
          <w:color w:val="000000"/>
          <w:sz w:val="28"/>
        </w:rPr>
        <w:t xml:space="preserve">
      </w:t>
      </w:r>
      <w:r>
        <w:rPr>
          <w:rFonts w:ascii="Times New Roman"/>
          <w:b w:val="false"/>
          <w:i/>
          <w:color w:val="000000"/>
          <w:sz w:val="28"/>
        </w:rPr>
        <w:t>Порядок введения в действие приказа см.</w:t>
      </w:r>
      <w:r>
        <w:rPr>
          <w:rFonts w:ascii="Times New Roman"/>
          <w:b w:val="false"/>
          <w:i w:val="false"/>
          <w:color w:val="000000"/>
          <w:sz w:val="28"/>
        </w:rPr>
        <w:t xml:space="preserve"> </w:t>
      </w:r>
      <w:r>
        <w:rPr>
          <w:rFonts w:ascii="Times New Roman"/>
          <w:b w:val="false"/>
          <w:i w:val="false"/>
          <w:color w:val="000000"/>
          <w:sz w:val="28"/>
        </w:rPr>
        <w:t>п. 2</w:t>
      </w:r>
    </w:p>
    <w:bookmarkStart w:name="z1"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38)</w:t>
      </w:r>
      <w:r>
        <w:rPr>
          <w:rFonts w:ascii="Times New Roman"/>
          <w:b w:val="false"/>
          <w:i w:val="false"/>
          <w:color w:val="000000"/>
          <w:sz w:val="28"/>
        </w:rPr>
        <w:t xml:space="preserve"> статьи 8 Закона Республики Казахстан от 10 июля 2002 года "О ветеринарии"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идентификации сельскохозяйственных животных.</w:t>
      </w:r>
    </w:p>
    <w:bookmarkEnd w:id="1"/>
    <w:bookmarkStart w:name="z3" w:id="2"/>
    <w:p>
      <w:pPr>
        <w:spacing w:after="0"/>
        <w:ind w:left="0"/>
        <w:jc w:val="both"/>
      </w:pPr>
      <w:r>
        <w:rPr>
          <w:rFonts w:ascii="Times New Roman"/>
          <w:b w:val="false"/>
          <w:i w:val="false"/>
          <w:color w:val="000000"/>
          <w:sz w:val="28"/>
        </w:rPr>
        <w:t>
      2. Департаменту ветеринарной и пищевой безопасности Министерства сельского хозяйства Республики Казахстан в установленном законодательством порядке обеспечить:</w:t>
      </w:r>
    </w:p>
    <w:bookmarkEnd w:id="2"/>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p>
      <w:pPr>
        <w:spacing w:after="0"/>
        <w:ind w:left="0"/>
        <w:jc w:val="both"/>
      </w:pPr>
      <w:r>
        <w:rPr>
          <w:rFonts w:ascii="Times New Roman"/>
          <w:b w:val="false"/>
          <w:i w:val="false"/>
          <w:color w:val="000000"/>
          <w:sz w:val="28"/>
        </w:rPr>
        <w:t>
      2) в течение десяти календарных дней после государственной регистрации настоящего приказа в Министерстве юстиции Республики Казахстан направление его копии на официальное опубликование в периодические печатные издания и в информационно-правовую систему "Әділет";</w:t>
      </w:r>
    </w:p>
    <w:p>
      <w:pPr>
        <w:spacing w:after="0"/>
        <w:ind w:left="0"/>
        <w:jc w:val="both"/>
      </w:pPr>
      <w:r>
        <w:rPr>
          <w:rFonts w:ascii="Times New Roman"/>
          <w:b w:val="false"/>
          <w:i w:val="false"/>
          <w:color w:val="000000"/>
          <w:sz w:val="28"/>
        </w:rPr>
        <w:t>
      3) размещение настоящего приказа на интернет-ресурсе Министерства сельского хозяйства Республики Казахстан.</w:t>
      </w:r>
    </w:p>
    <w:bookmarkStart w:name="z4" w:id="3"/>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сельского хозяйства Республики Казахстан.</w:t>
      </w:r>
    </w:p>
    <w:bookmarkEnd w:id="3"/>
    <w:bookmarkStart w:name="z5" w:id="4"/>
    <w:p>
      <w:pPr>
        <w:spacing w:after="0"/>
        <w:ind w:left="0"/>
        <w:jc w:val="both"/>
      </w:pPr>
      <w:r>
        <w:rPr>
          <w:rFonts w:ascii="Times New Roman"/>
          <w:b w:val="false"/>
          <w:i w:val="false"/>
          <w:color w:val="000000"/>
          <w:sz w:val="28"/>
        </w:rPr>
        <w:t>
      4. Настоящий приказ вводится в действие по истечении двадцати одного календарного дня после дня его первого официального опубликования.</w:t>
      </w:r>
    </w:p>
    <w:bookmarkEnd w:id="4"/>
    <w:tbl>
      <w:tblPr>
        <w:tblW w:w="0" w:type="auto"/>
        <w:tblCellSpacing w:w="0" w:type="auto"/>
        <w:tblBorders>
          <w:top w:val="none"/>
          <w:left w:val="none"/>
          <w:bottom w:val="none"/>
          <w:right w:val="none"/>
          <w:insideH w:val="none"/>
          <w:insideV w:val="none"/>
        </w:tblBorders>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 сельского хозяйства</w:t>
            </w:r>
          </w:p>
        </w:tc>
        <w:tc>
          <w:tcPr>
            <w:tcW w:w="615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Республики Казахстан</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Мамытбеков</w:t>
            </w:r>
          </w:p>
        </w:tc>
      </w:tr>
    </w:tbl>
    <w:p>
      <w:pPr>
        <w:spacing w:after="0"/>
        <w:ind w:left="0"/>
        <w:jc w:val="both"/>
      </w:pPr>
      <w:r>
        <w:rPr>
          <w:rFonts w:ascii="Times New Roman"/>
          <w:b w:val="false"/>
          <w:i w:val="false"/>
          <w:color w:val="000000"/>
          <w:sz w:val="28"/>
        </w:rPr>
        <w:t xml:space="preserve">
      "СОГЛАСОВАН" </w:t>
      </w:r>
    </w:p>
    <w:p>
      <w:pPr>
        <w:spacing w:after="0"/>
        <w:ind w:left="0"/>
        <w:jc w:val="both"/>
      </w:pPr>
      <w:r>
        <w:rPr>
          <w:rFonts w:ascii="Times New Roman"/>
          <w:b w:val="false"/>
          <w:i w:val="false"/>
          <w:color w:val="000000"/>
          <w:sz w:val="28"/>
        </w:rPr>
        <w:t xml:space="preserve">
      Министр по инвестициям и развитию </w:t>
      </w:r>
    </w:p>
    <w:p>
      <w:pPr>
        <w:spacing w:after="0"/>
        <w:ind w:left="0"/>
        <w:jc w:val="both"/>
      </w:pPr>
      <w:r>
        <w:rPr>
          <w:rFonts w:ascii="Times New Roman"/>
          <w:b w:val="false"/>
          <w:i w:val="false"/>
          <w:color w:val="000000"/>
          <w:sz w:val="28"/>
        </w:rPr>
        <w:t xml:space="preserve">
      Республики Казахстан </w:t>
      </w:r>
    </w:p>
    <w:p>
      <w:pPr>
        <w:spacing w:after="0"/>
        <w:ind w:left="0"/>
        <w:jc w:val="both"/>
      </w:pPr>
      <w:r>
        <w:rPr>
          <w:rFonts w:ascii="Times New Roman"/>
          <w:b w:val="false"/>
          <w:i w:val="false"/>
          <w:color w:val="000000"/>
          <w:sz w:val="28"/>
        </w:rPr>
        <w:t xml:space="preserve">
      _________________ А. Исекешев </w:t>
      </w:r>
    </w:p>
    <w:p>
      <w:pPr>
        <w:spacing w:after="0"/>
        <w:ind w:left="0"/>
        <w:jc w:val="both"/>
      </w:pPr>
      <w:r>
        <w:rPr>
          <w:rFonts w:ascii="Times New Roman"/>
          <w:b w:val="false"/>
          <w:i w:val="false"/>
          <w:color w:val="000000"/>
          <w:sz w:val="28"/>
        </w:rPr>
        <w:t>
      15 апреля 2015 год</w:t>
      </w:r>
    </w:p>
    <w:p>
      <w:pPr>
        <w:spacing w:after="0"/>
        <w:ind w:left="0"/>
        <w:jc w:val="both"/>
      </w:pPr>
      <w:r>
        <w:rPr>
          <w:rFonts w:ascii="Times New Roman"/>
          <w:b w:val="false"/>
          <w:i w:val="false"/>
          <w:color w:val="000000"/>
          <w:sz w:val="28"/>
        </w:rPr>
        <w:t xml:space="preserve">
      "СОГЛАСОВАН" </w:t>
      </w:r>
    </w:p>
    <w:p>
      <w:pPr>
        <w:spacing w:after="0"/>
        <w:ind w:left="0"/>
        <w:jc w:val="both"/>
      </w:pPr>
      <w:r>
        <w:rPr>
          <w:rFonts w:ascii="Times New Roman"/>
          <w:b w:val="false"/>
          <w:i w:val="false"/>
          <w:color w:val="000000"/>
          <w:sz w:val="28"/>
        </w:rPr>
        <w:t xml:space="preserve">
      Министр национальной экономики </w:t>
      </w:r>
    </w:p>
    <w:p>
      <w:pPr>
        <w:spacing w:after="0"/>
        <w:ind w:left="0"/>
        <w:jc w:val="both"/>
      </w:pPr>
      <w:r>
        <w:rPr>
          <w:rFonts w:ascii="Times New Roman"/>
          <w:b w:val="false"/>
          <w:i w:val="false"/>
          <w:color w:val="000000"/>
          <w:sz w:val="28"/>
        </w:rPr>
        <w:t xml:space="preserve">
      Республики Казахстан </w:t>
      </w:r>
    </w:p>
    <w:p>
      <w:pPr>
        <w:spacing w:after="0"/>
        <w:ind w:left="0"/>
        <w:jc w:val="both"/>
      </w:pPr>
      <w:r>
        <w:rPr>
          <w:rFonts w:ascii="Times New Roman"/>
          <w:b w:val="false"/>
          <w:i w:val="false"/>
          <w:color w:val="000000"/>
          <w:sz w:val="28"/>
        </w:rPr>
        <w:t xml:space="preserve">
      ___________________ Е. Досаев </w:t>
      </w:r>
    </w:p>
    <w:p>
      <w:pPr>
        <w:spacing w:after="0"/>
        <w:ind w:left="0"/>
        <w:jc w:val="both"/>
      </w:pPr>
      <w:r>
        <w:rPr>
          <w:rFonts w:ascii="Times New Roman"/>
          <w:b w:val="false"/>
          <w:i w:val="false"/>
          <w:color w:val="000000"/>
          <w:sz w:val="28"/>
        </w:rPr>
        <w:t>
      22 апреля 2015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w:t>
            </w:r>
            <w:r>
              <w:br/>
            </w:r>
            <w:r>
              <w:rPr>
                <w:rFonts w:ascii="Times New Roman"/>
                <w:b w:val="false"/>
                <w:i w:val="false"/>
                <w:color w:val="000000"/>
                <w:sz w:val="20"/>
              </w:rPr>
              <w:t>сельского хозяйства</w:t>
            </w:r>
            <w:r>
              <w:br/>
            </w:r>
            <w:r>
              <w:rPr>
                <w:rFonts w:ascii="Times New Roman"/>
                <w:b w:val="false"/>
                <w:i w:val="false"/>
                <w:color w:val="000000"/>
                <w:sz w:val="20"/>
              </w:rPr>
              <w:t>Республики Казахстан</w:t>
            </w:r>
            <w:r>
              <w:br/>
            </w:r>
            <w:r>
              <w:rPr>
                <w:rFonts w:ascii="Times New Roman"/>
                <w:b w:val="false"/>
                <w:i w:val="false"/>
                <w:color w:val="000000"/>
                <w:sz w:val="20"/>
              </w:rPr>
              <w:t xml:space="preserve">от 30 января 2015 года № 7-1/68 </w:t>
            </w:r>
          </w:p>
        </w:tc>
      </w:tr>
    </w:tbl>
    <w:bookmarkStart w:name="z7" w:id="5"/>
    <w:p>
      <w:pPr>
        <w:spacing w:after="0"/>
        <w:ind w:left="0"/>
        <w:jc w:val="left"/>
      </w:pPr>
      <w:r>
        <w:rPr>
          <w:rFonts w:ascii="Times New Roman"/>
          <w:b/>
          <w:i w:val="false"/>
          <w:color w:val="000000"/>
        </w:rPr>
        <w:t xml:space="preserve"> Правила</w:t>
      </w:r>
      <w:r>
        <w:br/>
      </w:r>
      <w:r>
        <w:rPr>
          <w:rFonts w:ascii="Times New Roman"/>
          <w:b/>
          <w:i w:val="false"/>
          <w:color w:val="000000"/>
        </w:rPr>
        <w:t>идентификации сельскохозяйственных животных Глава 1. Общие положения</w:t>
      </w:r>
    </w:p>
    <w:bookmarkEnd w:id="5"/>
    <w:p>
      <w:pPr>
        <w:spacing w:after="0"/>
        <w:ind w:left="0"/>
        <w:jc w:val="both"/>
      </w:pPr>
      <w:r>
        <w:rPr>
          <w:rFonts w:ascii="Times New Roman"/>
          <w:b w:val="false"/>
          <w:i w:val="false"/>
          <w:color w:val="ff0000"/>
          <w:sz w:val="28"/>
        </w:rPr>
        <w:t xml:space="preserve">
      Сноска. Заголовок главы 1 в редакции приказа Заместителя Премьер-Министра РК - Министра сельского хозяйства РК от 24.01.2019 </w:t>
      </w:r>
      <w:r>
        <w:rPr>
          <w:rFonts w:ascii="Times New Roman"/>
          <w:b w:val="false"/>
          <w:i w:val="false"/>
          <w:color w:val="ff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8" w:id="6"/>
    <w:p>
      <w:pPr>
        <w:spacing w:after="0"/>
        <w:ind w:left="0"/>
        <w:jc w:val="both"/>
      </w:pPr>
      <w:r>
        <w:rPr>
          <w:rFonts w:ascii="Times New Roman"/>
          <w:b w:val="false"/>
          <w:i w:val="false"/>
          <w:color w:val="000000"/>
          <w:sz w:val="28"/>
        </w:rPr>
        <w:t xml:space="preserve">
      1. Настоящие Правила идентификации сельскохозяйственных животных (далее – Правила) разработаны в соответствии с </w:t>
      </w:r>
      <w:r>
        <w:rPr>
          <w:rFonts w:ascii="Times New Roman"/>
          <w:b w:val="false"/>
          <w:i w:val="false"/>
          <w:color w:val="000000"/>
          <w:sz w:val="28"/>
        </w:rPr>
        <w:t>подпунктом 38)</w:t>
      </w:r>
      <w:r>
        <w:rPr>
          <w:rFonts w:ascii="Times New Roman"/>
          <w:b w:val="false"/>
          <w:i w:val="false"/>
          <w:color w:val="000000"/>
          <w:sz w:val="28"/>
        </w:rPr>
        <w:t xml:space="preserve"> статьи 8 Закона Республики Казахстан от 10 июля 2002 года "О ветеринарии" (далее – Закон),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(далее – Закон о государственных услугах) и определяют порядок идентификации сельскохозяйственных животных, а также порядок оказания государственной услуги "Выдача ветеринарного паспорта" (далее – государственная услуга).</w:t>
      </w:r>
    </w:p>
    <w:bookmarkEnd w:id="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01" w:id="7"/>
    <w:p>
      <w:pPr>
        <w:spacing w:after="0"/>
        <w:ind w:left="0"/>
        <w:jc w:val="both"/>
      </w:pPr>
      <w:r>
        <w:rPr>
          <w:rFonts w:ascii="Times New Roman"/>
          <w:b w:val="false"/>
          <w:i w:val="false"/>
          <w:color w:val="000000"/>
          <w:sz w:val="28"/>
        </w:rPr>
        <w:t>
      1-1. В настоящих Правилах используются следующие понятия:</w:t>
      </w:r>
    </w:p>
    <w:bookmarkEnd w:id="7"/>
    <w:bookmarkStart w:name="z202" w:id="8"/>
    <w:p>
      <w:pPr>
        <w:spacing w:after="0"/>
        <w:ind w:left="0"/>
        <w:jc w:val="both"/>
      </w:pPr>
      <w:r>
        <w:rPr>
          <w:rFonts w:ascii="Times New Roman"/>
          <w:b w:val="false"/>
          <w:i w:val="false"/>
          <w:color w:val="000000"/>
          <w:sz w:val="28"/>
        </w:rPr>
        <w:t>
      1) база данных по идентификации сельскохозяйственных животных (далее – база данных) – часть ветеринарного учета, предусматривающая единую, многоуровневую систему регистрации данных об индивидуальном номере животного, о его ветеринарных обработках, включая результаты диагностических исследований, а также данных о владельце животного, осуществляемая государственными ветеринарными организациями, созданными местными исполнительными органами, и используемая уполномоченным органом в области ветеринарии;</w:t>
      </w:r>
    </w:p>
    <w:bookmarkEnd w:id="8"/>
    <w:bookmarkStart w:name="z203" w:id="9"/>
    <w:p>
      <w:pPr>
        <w:spacing w:after="0"/>
        <w:ind w:left="0"/>
        <w:jc w:val="both"/>
      </w:pPr>
      <w:r>
        <w:rPr>
          <w:rFonts w:ascii="Times New Roman"/>
          <w:b w:val="false"/>
          <w:i w:val="false"/>
          <w:color w:val="000000"/>
          <w:sz w:val="28"/>
        </w:rPr>
        <w:t>
      2) идентификация сельскохозяйственных животных – процедура учета животных, включающая присвоение индивидуального номера животным путем использования изделий (средств) для проведения идентификации, таврения с включением сведений о сельскохозяйственном животном в базу данных и выдачей ветеринарного паспорта;</w:t>
      </w:r>
    </w:p>
    <w:bookmarkEnd w:id="9"/>
    <w:bookmarkStart w:name="z204" w:id="10"/>
    <w:p>
      <w:pPr>
        <w:spacing w:after="0"/>
        <w:ind w:left="0"/>
        <w:jc w:val="both"/>
      </w:pPr>
      <w:r>
        <w:rPr>
          <w:rFonts w:ascii="Times New Roman"/>
          <w:b w:val="false"/>
          <w:i w:val="false"/>
          <w:color w:val="000000"/>
          <w:sz w:val="28"/>
        </w:rPr>
        <w:t>
      3) эмиссия индивидуальных номеров сельскохозяйственных животных (далее – эмиссия индивидуальных номеров) – совокупность мероприятий по определению последовательной нумерации индивидуальных номеров сельскохозяйственных животных и распределение их по административно-территориальным единицам республики;</w:t>
      </w:r>
    </w:p>
    <w:bookmarkEnd w:id="10"/>
    <w:bookmarkStart w:name="z205" w:id="11"/>
    <w:p>
      <w:pPr>
        <w:spacing w:after="0"/>
        <w:ind w:left="0"/>
        <w:jc w:val="both"/>
      </w:pPr>
      <w:r>
        <w:rPr>
          <w:rFonts w:ascii="Times New Roman"/>
          <w:b w:val="false"/>
          <w:i w:val="false"/>
          <w:color w:val="000000"/>
          <w:sz w:val="28"/>
        </w:rPr>
        <w:t>
      4) изделия (средства) для проведения идентификации сельскохозяйственных животных – бирки (навесные, с радиочастотной меткой), болюсы, чипы и другие изделия (средства), используемые для проведения идентификации сельскохозяйственных животных;</w:t>
      </w:r>
    </w:p>
    <w:bookmarkEnd w:id="11"/>
    <w:bookmarkStart w:name="z206" w:id="12"/>
    <w:p>
      <w:pPr>
        <w:spacing w:after="0"/>
        <w:ind w:left="0"/>
        <w:jc w:val="both"/>
      </w:pPr>
      <w:r>
        <w:rPr>
          <w:rFonts w:ascii="Times New Roman"/>
          <w:b w:val="false"/>
          <w:i w:val="false"/>
          <w:color w:val="000000"/>
          <w:sz w:val="28"/>
        </w:rPr>
        <w:t>
      5) атрибуты для проведения идентификации сельскохозяйственных животных – инструменты и приборы, используемые для проведения идентификации сельскохозяйственных животных;</w:t>
      </w:r>
    </w:p>
    <w:bookmarkEnd w:id="12"/>
    <w:bookmarkStart w:name="z207" w:id="13"/>
    <w:p>
      <w:pPr>
        <w:spacing w:after="0"/>
        <w:ind w:left="0"/>
        <w:jc w:val="both"/>
      </w:pPr>
      <w:r>
        <w:rPr>
          <w:rFonts w:ascii="Times New Roman"/>
          <w:b w:val="false"/>
          <w:i w:val="false"/>
          <w:color w:val="000000"/>
          <w:sz w:val="28"/>
        </w:rPr>
        <w:t xml:space="preserve">
      6) процессинговый центр – структурное подразделение государственной ветеринарной организации, созданной Правительством Республики Казахстан, осуществляющее функции в соответствии с </w:t>
      </w:r>
      <w:r>
        <w:rPr>
          <w:rFonts w:ascii="Times New Roman"/>
          <w:b w:val="false"/>
          <w:i w:val="false"/>
          <w:color w:val="000000"/>
          <w:sz w:val="28"/>
        </w:rPr>
        <w:t>Законом</w:t>
      </w:r>
      <w:r>
        <w:rPr>
          <w:rFonts w:ascii="Times New Roman"/>
          <w:b w:val="false"/>
          <w:i w:val="false"/>
          <w:color w:val="000000"/>
          <w:sz w:val="28"/>
        </w:rPr>
        <w:t>;</w:t>
      </w:r>
    </w:p>
    <w:bookmarkEnd w:id="13"/>
    <w:bookmarkStart w:name="z208" w:id="14"/>
    <w:p>
      <w:pPr>
        <w:spacing w:after="0"/>
        <w:ind w:left="0"/>
        <w:jc w:val="both"/>
      </w:pPr>
      <w:r>
        <w:rPr>
          <w:rFonts w:ascii="Times New Roman"/>
          <w:b w:val="false"/>
          <w:i w:val="false"/>
          <w:color w:val="000000"/>
          <w:sz w:val="28"/>
        </w:rPr>
        <w:t>
      7) веб-портал "электронного правительства" (далее – портал)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к государственным услугам, услугам по выдаче технических условий на подключение к сетям субъектов естественных монополий и услугам субъектов квазигосударственного сектора, оказываемым в электронной форме;</w:t>
      </w:r>
    </w:p>
    <w:bookmarkEnd w:id="14"/>
    <w:bookmarkStart w:name="z209" w:id="15"/>
    <w:p>
      <w:pPr>
        <w:spacing w:after="0"/>
        <w:ind w:left="0"/>
        <w:jc w:val="both"/>
      </w:pPr>
      <w:r>
        <w:rPr>
          <w:rFonts w:ascii="Times New Roman"/>
          <w:b w:val="false"/>
          <w:i w:val="false"/>
          <w:color w:val="000000"/>
          <w:sz w:val="28"/>
        </w:rPr>
        <w:t>
      8) электронная цифровая подпись (далее – ЭЦП)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bookmarkEnd w:id="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1-1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 w:id="16"/>
    <w:p>
      <w:pPr>
        <w:spacing w:after="0"/>
        <w:ind w:left="0"/>
        <w:jc w:val="both"/>
      </w:pPr>
      <w:r>
        <w:rPr>
          <w:rFonts w:ascii="Times New Roman"/>
          <w:b w:val="false"/>
          <w:i w:val="false"/>
          <w:color w:val="000000"/>
          <w:sz w:val="28"/>
        </w:rPr>
        <w:t>
      2. Идентификации способом, указанным в пункте 9 настоящих Правил, подлежат сельскохозяйственные животные, находящиеся на территории Республики Казахстан.</w:t>
      </w:r>
    </w:p>
    <w:bookmarkEnd w:id="16"/>
    <w:bookmarkStart w:name="z91" w:id="17"/>
    <w:p>
      <w:pPr>
        <w:spacing w:after="0"/>
        <w:ind w:left="0"/>
        <w:jc w:val="both"/>
      </w:pPr>
      <w:r>
        <w:rPr>
          <w:rFonts w:ascii="Times New Roman"/>
          <w:b w:val="false"/>
          <w:i w:val="false"/>
          <w:color w:val="000000"/>
          <w:sz w:val="28"/>
        </w:rPr>
        <w:t>
      Молодняк сельскохозяйственных животных идентифицируется не позднее четырнадцати рабочих дней со дня достижения следующего возраста:</w:t>
      </w:r>
    </w:p>
    <w:bookmarkEnd w:id="17"/>
    <w:bookmarkStart w:name="z92" w:id="18"/>
    <w:p>
      <w:pPr>
        <w:spacing w:after="0"/>
        <w:ind w:left="0"/>
        <w:jc w:val="both"/>
      </w:pPr>
      <w:r>
        <w:rPr>
          <w:rFonts w:ascii="Times New Roman"/>
          <w:b w:val="false"/>
          <w:i w:val="false"/>
          <w:color w:val="000000"/>
          <w:sz w:val="28"/>
        </w:rPr>
        <w:t>
      телят, ягнят, козлят, верблюжат – по истечении семи дней со дня рождения;</w:t>
      </w:r>
    </w:p>
    <w:bookmarkEnd w:id="18"/>
    <w:bookmarkStart w:name="z93" w:id="19"/>
    <w:p>
      <w:pPr>
        <w:spacing w:after="0"/>
        <w:ind w:left="0"/>
        <w:jc w:val="both"/>
      </w:pPr>
      <w:r>
        <w:rPr>
          <w:rFonts w:ascii="Times New Roman"/>
          <w:b w:val="false"/>
          <w:i w:val="false"/>
          <w:color w:val="000000"/>
          <w:sz w:val="28"/>
        </w:rPr>
        <w:t>
      жеребят – с четырехмесячного возраста (при таврении), по истечении семи дней со дня рождения (при чипировании);</w:t>
      </w:r>
    </w:p>
    <w:bookmarkEnd w:id="19"/>
    <w:bookmarkStart w:name="z94" w:id="20"/>
    <w:p>
      <w:pPr>
        <w:spacing w:after="0"/>
        <w:ind w:left="0"/>
        <w:jc w:val="both"/>
      </w:pPr>
      <w:r>
        <w:rPr>
          <w:rFonts w:ascii="Times New Roman"/>
          <w:b w:val="false"/>
          <w:i w:val="false"/>
          <w:color w:val="000000"/>
          <w:sz w:val="28"/>
        </w:rPr>
        <w:t>
      молодняк однокопытных животных (ослы, мулы, пони, зебра, кулан и другие животные) – с четырехмесячного возраста (при таврении), по истечении семи дней со дня рождения (при чипировании);</w:t>
      </w:r>
    </w:p>
    <w:bookmarkEnd w:id="20"/>
    <w:bookmarkStart w:name="z95" w:id="21"/>
    <w:p>
      <w:pPr>
        <w:spacing w:after="0"/>
        <w:ind w:left="0"/>
        <w:jc w:val="both"/>
      </w:pPr>
      <w:r>
        <w:rPr>
          <w:rFonts w:ascii="Times New Roman"/>
          <w:b w:val="false"/>
          <w:i w:val="false"/>
          <w:color w:val="000000"/>
          <w:sz w:val="28"/>
        </w:rPr>
        <w:t>
      племенных поросят, поросят, предназначенных для дальнейшего разведения и воспроизводства, и поросят, которые содержатся в хозяйствах населения – по истечении семи дней со дня рождения;</w:t>
      </w:r>
    </w:p>
    <w:bookmarkEnd w:id="21"/>
    <w:bookmarkStart w:name="z96" w:id="22"/>
    <w:p>
      <w:pPr>
        <w:spacing w:after="0"/>
        <w:ind w:left="0"/>
        <w:jc w:val="both"/>
      </w:pPr>
      <w:r>
        <w:rPr>
          <w:rFonts w:ascii="Times New Roman"/>
          <w:b w:val="false"/>
          <w:i w:val="false"/>
          <w:color w:val="000000"/>
          <w:sz w:val="28"/>
        </w:rPr>
        <w:t>
      поросят,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 до достижения девятимесячного возраста – по истечении семи дней со дня рождения;</w:t>
      </w:r>
    </w:p>
    <w:bookmarkEnd w:id="22"/>
    <w:p>
      <w:pPr>
        <w:spacing w:after="0"/>
        <w:ind w:left="0"/>
        <w:jc w:val="both"/>
      </w:pPr>
      <w:r>
        <w:rPr>
          <w:rFonts w:ascii="Times New Roman"/>
          <w:b w:val="false"/>
          <w:i w:val="false"/>
          <w:color w:val="000000"/>
          <w:sz w:val="28"/>
        </w:rPr>
        <w:t>
      поросят, не забитых до девятимесячного возраста, содержащихся в сельскохозяйственных предприятиях, крестьянских и фермерских хозяйствах, и предназначенных для промышленного выращивания и откорма – по истечении семи дней со дня наступления девятимесячного возраста.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 в редакции приказа Заместителя Премьер-Министра РК - Министра сельского хозяйства РК от 24.01.2019 </w:t>
      </w:r>
      <w:r>
        <w:rPr>
          <w:rFonts w:ascii="Times New Roman"/>
          <w:b w:val="false"/>
          <w:i w:val="false"/>
          <w:color w:val="00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0" w:id="23"/>
    <w:p>
      <w:pPr>
        <w:spacing w:after="0"/>
        <w:ind w:left="0"/>
        <w:jc w:val="both"/>
      </w:pPr>
      <w:r>
        <w:rPr>
          <w:rFonts w:ascii="Times New Roman"/>
          <w:b w:val="false"/>
          <w:i w:val="false"/>
          <w:color w:val="000000"/>
          <w:sz w:val="28"/>
        </w:rPr>
        <w:t>
      3. Индивидуальный номер сельскохозяйственных животных, за исключением лошадей, однокопытных животных и поросят до девятимесячного возраста,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 состоит из двенадцати символов, которые имеют следующее обозначения:</w:t>
      </w:r>
    </w:p>
    <w:bookmarkEnd w:id="23"/>
    <w:bookmarkStart w:name="z99" w:id="24"/>
    <w:p>
      <w:pPr>
        <w:spacing w:after="0"/>
        <w:ind w:left="0"/>
        <w:jc w:val="both"/>
      </w:pPr>
      <w:r>
        <w:rPr>
          <w:rFonts w:ascii="Times New Roman"/>
          <w:b w:val="false"/>
          <w:i w:val="false"/>
          <w:color w:val="000000"/>
          <w:sz w:val="28"/>
        </w:rPr>
        <w:t>
      первые два символа - литерный код Республики Казахстан согласно коду ISO - Международной организации по стандартизации (две заглавные латинские буквы);</w:t>
      </w:r>
    </w:p>
    <w:bookmarkEnd w:id="24"/>
    <w:bookmarkStart w:name="z100" w:id="25"/>
    <w:p>
      <w:pPr>
        <w:spacing w:after="0"/>
        <w:ind w:left="0"/>
        <w:jc w:val="both"/>
      </w:pPr>
      <w:r>
        <w:rPr>
          <w:rFonts w:ascii="Times New Roman"/>
          <w:b w:val="false"/>
          <w:i w:val="false"/>
          <w:color w:val="000000"/>
          <w:sz w:val="28"/>
        </w:rPr>
        <w:t>
      третий символ - литерный код области, городов республиканского значения, столицы (заглавная латинская буква);</w:t>
      </w:r>
    </w:p>
    <w:bookmarkEnd w:id="25"/>
    <w:bookmarkStart w:name="z101" w:id="26"/>
    <w:p>
      <w:pPr>
        <w:spacing w:after="0"/>
        <w:ind w:left="0"/>
        <w:jc w:val="both"/>
      </w:pPr>
      <w:r>
        <w:rPr>
          <w:rFonts w:ascii="Times New Roman"/>
          <w:b w:val="false"/>
          <w:i w:val="false"/>
          <w:color w:val="000000"/>
          <w:sz w:val="28"/>
        </w:rPr>
        <w:t>
      четвертый символ - цифровой код вида сельскохозяйственного животного;</w:t>
      </w:r>
    </w:p>
    <w:bookmarkEnd w:id="26"/>
    <w:p>
      <w:pPr>
        <w:spacing w:after="0"/>
        <w:ind w:left="0"/>
        <w:jc w:val="both"/>
      </w:pPr>
      <w:r>
        <w:rPr>
          <w:rFonts w:ascii="Times New Roman"/>
          <w:b w:val="false"/>
          <w:i w:val="false"/>
          <w:color w:val="000000"/>
          <w:sz w:val="28"/>
        </w:rPr>
        <w:t>
      с пятого по двенадцатый символы – порядковый номер сельскохозяйственного животного.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 в редакции приказа Заместителя Премьер-Министра РК - Министра сельского хозяйства РК от 24.01.2019 </w:t>
      </w:r>
      <w:r>
        <w:rPr>
          <w:rFonts w:ascii="Times New Roman"/>
          <w:b w:val="false"/>
          <w:i w:val="false"/>
          <w:color w:val="00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 w:id="27"/>
    <w:p>
      <w:pPr>
        <w:spacing w:after="0"/>
        <w:ind w:left="0"/>
        <w:jc w:val="both"/>
      </w:pPr>
      <w:r>
        <w:rPr>
          <w:rFonts w:ascii="Times New Roman"/>
          <w:b w:val="false"/>
          <w:i w:val="false"/>
          <w:color w:val="000000"/>
          <w:sz w:val="28"/>
        </w:rPr>
        <w:t>
      4. Индивидуальный номер лошади и однокопытных животных состоит из десяти символов, которые имеют следующее обозначения:</w:t>
      </w:r>
    </w:p>
    <w:bookmarkEnd w:id="27"/>
    <w:bookmarkStart w:name="z104" w:id="28"/>
    <w:p>
      <w:pPr>
        <w:spacing w:after="0"/>
        <w:ind w:left="0"/>
        <w:jc w:val="both"/>
      </w:pPr>
      <w:r>
        <w:rPr>
          <w:rFonts w:ascii="Times New Roman"/>
          <w:b w:val="false"/>
          <w:i w:val="false"/>
          <w:color w:val="000000"/>
          <w:sz w:val="28"/>
        </w:rPr>
        <w:t>
      первые два символа - литерный код Республики Казахстан согласно коду ISO - Международной организации по стандартизации (две заглавные латинские буквы);</w:t>
      </w:r>
    </w:p>
    <w:bookmarkEnd w:id="28"/>
    <w:bookmarkStart w:name="z105" w:id="29"/>
    <w:p>
      <w:pPr>
        <w:spacing w:after="0"/>
        <w:ind w:left="0"/>
        <w:jc w:val="both"/>
      </w:pPr>
      <w:r>
        <w:rPr>
          <w:rFonts w:ascii="Times New Roman"/>
          <w:b w:val="false"/>
          <w:i w:val="false"/>
          <w:color w:val="000000"/>
          <w:sz w:val="28"/>
        </w:rPr>
        <w:t>
      третий символ - литерный код области, городов республиканского значения, столицы (заглавная латинская буква);</w:t>
      </w:r>
    </w:p>
    <w:bookmarkEnd w:id="29"/>
    <w:bookmarkStart w:name="z106" w:id="30"/>
    <w:p>
      <w:pPr>
        <w:spacing w:after="0"/>
        <w:ind w:left="0"/>
        <w:jc w:val="both"/>
      </w:pPr>
      <w:r>
        <w:rPr>
          <w:rFonts w:ascii="Times New Roman"/>
          <w:b w:val="false"/>
          <w:i w:val="false"/>
          <w:color w:val="000000"/>
          <w:sz w:val="28"/>
        </w:rPr>
        <w:t>
      четвертый символ - цифровой код лошади (4), однокопытных животных (6);</w:t>
      </w:r>
    </w:p>
    <w:bookmarkEnd w:id="30"/>
    <w:bookmarkStart w:name="z107" w:id="31"/>
    <w:p>
      <w:pPr>
        <w:spacing w:after="0"/>
        <w:ind w:left="0"/>
        <w:jc w:val="both"/>
      </w:pPr>
      <w:r>
        <w:rPr>
          <w:rFonts w:ascii="Times New Roman"/>
          <w:b w:val="false"/>
          <w:i w:val="false"/>
          <w:color w:val="000000"/>
          <w:sz w:val="28"/>
        </w:rPr>
        <w:t>
      с пятого по десятый символы – порядковый номер лошади, однокопытных животных.</w:t>
      </w:r>
    </w:p>
    <w:bookmarkEnd w:id="31"/>
    <w:p>
      <w:pPr>
        <w:spacing w:after="0"/>
        <w:ind w:left="0"/>
        <w:jc w:val="both"/>
      </w:pPr>
      <w:r>
        <w:rPr>
          <w:rFonts w:ascii="Times New Roman"/>
          <w:b w:val="false"/>
          <w:i w:val="false"/>
          <w:color w:val="000000"/>
          <w:sz w:val="28"/>
        </w:rPr>
        <w:t>
      Жеребятам и молодняку однокопытных животных в случае последующей идентификации по достижению четырехмесячного возраста способом таврения, по истечении семи дней со дня рождения в базе данных идентификации сельскохозяйственных животных указывается временный индивидуальный номер, состоящий из индивидуального номера лошади и однокопытных животных (родителя с материнской стороны) и порядкового номера жеребят и молодняка однокопытных животных в выжеребке лошади и однокопытных животных (родителя с материнской стороны). В базе данных идентификации сельскохозяйственных животных временный индивидуальный номер жеребят и молодняка однокопытных животных указывается через слеш (KZF4000155/1) с выдачей владельцам животных выписки из базы данных по идентификации сельскохозяйственных животных.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 в редакции приказа Заместителя Премьер-Министра РК - Министра сельского хозяйства РК от 24.01.2019 </w:t>
      </w:r>
      <w:r>
        <w:rPr>
          <w:rFonts w:ascii="Times New Roman"/>
          <w:b w:val="false"/>
          <w:i w:val="false"/>
          <w:color w:val="00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 w:id="32"/>
    <w:p>
      <w:pPr>
        <w:spacing w:after="0"/>
        <w:ind w:left="0"/>
        <w:jc w:val="both"/>
      </w:pPr>
      <w:r>
        <w:rPr>
          <w:rFonts w:ascii="Times New Roman"/>
          <w:b w:val="false"/>
          <w:i w:val="false"/>
          <w:color w:val="000000"/>
          <w:sz w:val="28"/>
        </w:rPr>
        <w:t xml:space="preserve">
      5. Индивидуальный номер поросят до девятимесячного возраста,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 состоит из индивидуального номера свиньи (родителя с материнской стороны) в соответствии с </w:t>
      </w:r>
      <w:r>
        <w:rPr>
          <w:rFonts w:ascii="Times New Roman"/>
          <w:b w:val="false"/>
          <w:i w:val="false"/>
          <w:color w:val="000000"/>
          <w:sz w:val="28"/>
        </w:rPr>
        <w:t>пунктом 3</w:t>
      </w:r>
      <w:r>
        <w:rPr>
          <w:rFonts w:ascii="Times New Roman"/>
          <w:b w:val="false"/>
          <w:i w:val="false"/>
          <w:color w:val="000000"/>
          <w:sz w:val="28"/>
        </w:rPr>
        <w:t xml:space="preserve"> настоящих Правил и порядкового номера поросенка в опоросе свиньи (родителя с материнской стороны), согласно внутрихозяйственного учета поголовья в сельскохозяйственных предприятиях, крестьянских и фермерских хозяйствах.</w:t>
      </w:r>
    </w:p>
    <w:bookmarkEnd w:id="32"/>
    <w:bookmarkStart w:name="z210" w:id="33"/>
    <w:p>
      <w:pPr>
        <w:spacing w:after="0"/>
        <w:ind w:left="0"/>
        <w:jc w:val="both"/>
      </w:pPr>
      <w:r>
        <w:rPr>
          <w:rFonts w:ascii="Times New Roman"/>
          <w:b w:val="false"/>
          <w:i w:val="false"/>
          <w:color w:val="000000"/>
          <w:sz w:val="28"/>
        </w:rPr>
        <w:t xml:space="preserve">
      5-1. В случаях, когда количество поголовья сельскохозяйственных животных, подлежащих идентификации, превышает количество символов индивидуального номера сельскохозяйственных животных, указанных в </w:t>
      </w:r>
      <w:r>
        <w:rPr>
          <w:rFonts w:ascii="Times New Roman"/>
          <w:b w:val="false"/>
          <w:i w:val="false"/>
          <w:color w:val="000000"/>
          <w:sz w:val="28"/>
        </w:rPr>
        <w:t>пунктах 3</w:t>
      </w:r>
      <w:r>
        <w:rPr>
          <w:rFonts w:ascii="Times New Roman"/>
          <w:b w:val="false"/>
          <w:i w:val="false"/>
          <w:color w:val="000000"/>
          <w:sz w:val="28"/>
        </w:rPr>
        <w:t xml:space="preserve"> и </w:t>
      </w:r>
      <w:r>
        <w:rPr>
          <w:rFonts w:ascii="Times New Roman"/>
          <w:b w:val="false"/>
          <w:i w:val="false"/>
          <w:color w:val="000000"/>
          <w:sz w:val="28"/>
        </w:rPr>
        <w:t>4</w:t>
      </w:r>
      <w:r>
        <w:rPr>
          <w:rFonts w:ascii="Times New Roman"/>
          <w:b w:val="false"/>
          <w:i w:val="false"/>
          <w:color w:val="000000"/>
          <w:sz w:val="28"/>
        </w:rPr>
        <w:t xml:space="preserve"> настоящих Правил, допускается увеличение количества символов индивидуального номера сельскохозяйственных животных, указанных в </w:t>
      </w:r>
      <w:r>
        <w:rPr>
          <w:rFonts w:ascii="Times New Roman"/>
          <w:b w:val="false"/>
          <w:i w:val="false"/>
          <w:color w:val="000000"/>
          <w:sz w:val="28"/>
        </w:rPr>
        <w:t>пунктах 3</w:t>
      </w:r>
      <w:r>
        <w:rPr>
          <w:rFonts w:ascii="Times New Roman"/>
          <w:b w:val="false"/>
          <w:i w:val="false"/>
          <w:color w:val="000000"/>
          <w:sz w:val="28"/>
        </w:rPr>
        <w:t xml:space="preserve"> и </w:t>
      </w:r>
      <w:r>
        <w:rPr>
          <w:rFonts w:ascii="Times New Roman"/>
          <w:b w:val="false"/>
          <w:i w:val="false"/>
          <w:color w:val="000000"/>
          <w:sz w:val="28"/>
        </w:rPr>
        <w:t>4</w:t>
      </w:r>
      <w:r>
        <w:rPr>
          <w:rFonts w:ascii="Times New Roman"/>
          <w:b w:val="false"/>
          <w:i w:val="false"/>
          <w:color w:val="000000"/>
          <w:sz w:val="28"/>
        </w:rPr>
        <w:t xml:space="preserve"> настоящих Правил, путем увеличения на один символ порядкового номера сельскохозяйственного животного.</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5-1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3" w:id="34"/>
    <w:p>
      <w:pPr>
        <w:spacing w:after="0"/>
        <w:ind w:left="0"/>
        <w:jc w:val="both"/>
      </w:pPr>
      <w:r>
        <w:rPr>
          <w:rFonts w:ascii="Times New Roman"/>
          <w:b w:val="false"/>
          <w:i w:val="false"/>
          <w:color w:val="000000"/>
          <w:sz w:val="28"/>
        </w:rPr>
        <w:t>
      6. Присвоение индивидуальных номеров сельскохозяйственным животным осуществляется последовательно согласно эмиссии индивидуальных номеров, проводимой процессинговым центром отдельно для каждой области, городов республиканского значения, столицы. Эмиссия индивидуальных номеров не проводится для поросят до девятимесячного возраста,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 жеребятам и молодняку однокопытных животных в случае последующей идентификации по достижению четырехмесячного возраста способом таврения.</w:t>
      </w:r>
    </w:p>
    <w:bookmarkEnd w:id="34"/>
    <w:p>
      <w:pPr>
        <w:spacing w:after="0"/>
        <w:ind w:left="0"/>
        <w:jc w:val="both"/>
      </w:pPr>
      <w:r>
        <w:rPr>
          <w:rFonts w:ascii="Times New Roman"/>
          <w:b w:val="false"/>
          <w:i w:val="false"/>
          <w:color w:val="000000"/>
          <w:sz w:val="28"/>
        </w:rPr>
        <w:t xml:space="preserve">
      Литерные и цифровые коды Республики Казахстан, областей, городов республиканского значения, столицы, закрепленные для проведения идентификации сельскохозяйственных животных, а также цифровые коды для сельскохозяйственных животных присваиваются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 в редакции приказа Заместителя Премьер-Министра РК - Министра сельского хозяйства РК от 24.01.2019 </w:t>
      </w:r>
      <w:r>
        <w:rPr>
          <w:rFonts w:ascii="Times New Roman"/>
          <w:b w:val="false"/>
          <w:i w:val="false"/>
          <w:color w:val="00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4" w:id="35"/>
    <w:p>
      <w:pPr>
        <w:spacing w:after="0"/>
        <w:ind w:left="0"/>
        <w:jc w:val="both"/>
      </w:pPr>
      <w:r>
        <w:rPr>
          <w:rFonts w:ascii="Times New Roman"/>
          <w:b w:val="false"/>
          <w:i w:val="false"/>
          <w:color w:val="000000"/>
          <w:sz w:val="28"/>
        </w:rPr>
        <w:t>
      7. Процедура идентификации сельскохозяйственных животных включает:</w:t>
      </w:r>
    </w:p>
    <w:bookmarkEnd w:id="35"/>
    <w:p>
      <w:pPr>
        <w:spacing w:after="0"/>
        <w:ind w:left="0"/>
        <w:jc w:val="both"/>
      </w:pPr>
      <w:r>
        <w:rPr>
          <w:rFonts w:ascii="Times New Roman"/>
          <w:b w:val="false"/>
          <w:i w:val="false"/>
          <w:color w:val="000000"/>
          <w:sz w:val="28"/>
        </w:rPr>
        <w:t xml:space="preserve">
      1) присвоение индивидуального номера сельскохозяйственным животным одним из способов, указанных в </w:t>
      </w:r>
      <w:r>
        <w:rPr>
          <w:rFonts w:ascii="Times New Roman"/>
          <w:b w:val="false"/>
          <w:i w:val="false"/>
          <w:color w:val="000000"/>
          <w:sz w:val="28"/>
        </w:rPr>
        <w:t>пункте 8</w:t>
      </w:r>
      <w:r>
        <w:rPr>
          <w:rFonts w:ascii="Times New Roman"/>
          <w:b w:val="false"/>
          <w:i w:val="false"/>
          <w:color w:val="000000"/>
          <w:sz w:val="28"/>
        </w:rPr>
        <w:t xml:space="preserve"> настоящих Правил;</w:t>
      </w:r>
    </w:p>
    <w:p>
      <w:pPr>
        <w:spacing w:after="0"/>
        <w:ind w:left="0"/>
        <w:jc w:val="both"/>
      </w:pPr>
      <w:r>
        <w:rPr>
          <w:rFonts w:ascii="Times New Roman"/>
          <w:b w:val="false"/>
          <w:i w:val="false"/>
          <w:color w:val="000000"/>
          <w:sz w:val="28"/>
        </w:rPr>
        <w:t xml:space="preserve">
      2) включение сведений в базу данных согласно </w:t>
      </w:r>
      <w:r>
        <w:rPr>
          <w:rFonts w:ascii="Times New Roman"/>
          <w:b w:val="false"/>
          <w:i w:val="false"/>
          <w:color w:val="000000"/>
          <w:sz w:val="28"/>
        </w:rPr>
        <w:t>Правилам</w:t>
      </w:r>
      <w:r>
        <w:rPr>
          <w:rFonts w:ascii="Times New Roman"/>
          <w:b w:val="false"/>
          <w:i w:val="false"/>
          <w:color w:val="000000"/>
          <w:sz w:val="28"/>
        </w:rPr>
        <w:t xml:space="preserve"> формирования и ведения базы данных по идентификации сельскохозяйственных животных и выдачи выписки из нее, утвержденным приказом Министра сельского хозяйства Республики Казахстан от 2 июня 2010 года № 367 (зарегистрирован в Реестре государственной регистрации нормативных правовых актов № 6321);</w:t>
      </w:r>
    </w:p>
    <w:p>
      <w:pPr>
        <w:spacing w:after="0"/>
        <w:ind w:left="0"/>
        <w:jc w:val="both"/>
      </w:pPr>
      <w:r>
        <w:rPr>
          <w:rFonts w:ascii="Times New Roman"/>
          <w:b w:val="false"/>
          <w:i w:val="false"/>
          <w:color w:val="000000"/>
          <w:sz w:val="28"/>
        </w:rPr>
        <w:t xml:space="preserve">
      3) выдачу ветеринарного паспорта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5" w:id="36"/>
    <w:p>
      <w:pPr>
        <w:spacing w:after="0"/>
        <w:ind w:left="0"/>
        <w:jc w:val="both"/>
      </w:pPr>
      <w:r>
        <w:rPr>
          <w:rFonts w:ascii="Times New Roman"/>
          <w:b w:val="false"/>
          <w:i w:val="false"/>
          <w:color w:val="000000"/>
          <w:sz w:val="28"/>
        </w:rPr>
        <w:t>
      8. Присвоение индивидуального номера проводится в зависимости от вида сельскохозяйственного животного, одним из следующих способов:</w:t>
      </w:r>
    </w:p>
    <w:bookmarkEnd w:id="36"/>
    <w:bookmarkStart w:name="z114" w:id="37"/>
    <w:p>
      <w:pPr>
        <w:spacing w:after="0"/>
        <w:ind w:left="0"/>
        <w:jc w:val="both"/>
      </w:pPr>
      <w:r>
        <w:rPr>
          <w:rFonts w:ascii="Times New Roman"/>
          <w:b w:val="false"/>
          <w:i w:val="false"/>
          <w:color w:val="000000"/>
          <w:sz w:val="28"/>
        </w:rPr>
        <w:t>
      1) биркование (для крупного рогатого скота, мелкого рогатого скота, верблюдов, маралов, свиней и поросят, не забитых до девятимесячного возраста содержащихся в сельскохозяйственных предприятиях, крестьянских и фермерских хозяйствах, предназначенных для промышленного выращивания и откорма);</w:t>
      </w:r>
    </w:p>
    <w:bookmarkEnd w:id="37"/>
    <w:bookmarkStart w:name="z115" w:id="38"/>
    <w:p>
      <w:pPr>
        <w:spacing w:after="0"/>
        <w:ind w:left="0"/>
        <w:jc w:val="both"/>
      </w:pPr>
      <w:r>
        <w:rPr>
          <w:rFonts w:ascii="Times New Roman"/>
          <w:b w:val="false"/>
          <w:i w:val="false"/>
          <w:color w:val="000000"/>
          <w:sz w:val="28"/>
        </w:rPr>
        <w:t>
      2) таврение (с четырехмесячного возраста) или чипирование (по истечении семи дней со дня рождения) (для лошадей и однокопытных животных);</w:t>
      </w:r>
    </w:p>
    <w:bookmarkEnd w:id="38"/>
    <w:p>
      <w:pPr>
        <w:spacing w:after="0"/>
        <w:ind w:left="0"/>
        <w:jc w:val="both"/>
      </w:pPr>
      <w:r>
        <w:rPr>
          <w:rFonts w:ascii="Times New Roman"/>
          <w:b w:val="false"/>
          <w:i w:val="false"/>
          <w:color w:val="000000"/>
          <w:sz w:val="28"/>
        </w:rPr>
        <w:t>
      3) татуировка (для поросят,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 до достижения девятимесячного возраста).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 в редакции приказа Заместителя Премьер-Министра РК - Министра сельского хозяйства РК от 29.07.2016 </w:t>
      </w:r>
      <w:r>
        <w:rPr>
          <w:rFonts w:ascii="Times New Roman"/>
          <w:b w:val="false"/>
          <w:i w:val="false"/>
          <w:color w:val="000000"/>
          <w:sz w:val="28"/>
        </w:rPr>
        <w:t>№ 26</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6" w:id="39"/>
    <w:p>
      <w:pPr>
        <w:spacing w:after="0"/>
        <w:ind w:left="0"/>
        <w:jc w:val="both"/>
      </w:pPr>
      <w:r>
        <w:rPr>
          <w:rFonts w:ascii="Times New Roman"/>
          <w:b w:val="false"/>
          <w:i w:val="false"/>
          <w:color w:val="000000"/>
          <w:sz w:val="28"/>
        </w:rPr>
        <w:t>
      9. Дополнительно для всех видов сельскохозяйственных животных допускается присвоение индивидуального номера следующими способами:</w:t>
      </w:r>
    </w:p>
    <w:bookmarkEnd w:id="3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электронный способ идентификации (бирки с радиочастотной меткой, болюсы, чипы, другие изделия (средства), используемые для проведения идентификации сельскохозяйственных животных);</w:t>
      </w:r>
    </w:p>
    <w:bookmarkStart w:name="z14" w:id="40"/>
    <w:p>
      <w:pPr>
        <w:spacing w:after="0"/>
        <w:ind w:left="0"/>
        <w:jc w:val="both"/>
      </w:pPr>
      <w:r>
        <w:rPr>
          <w:rFonts w:ascii="Times New Roman"/>
          <w:b w:val="false"/>
          <w:i w:val="false"/>
          <w:color w:val="000000"/>
          <w:sz w:val="28"/>
        </w:rPr>
        <w:t>
      татуировка;</w:t>
      </w:r>
    </w:p>
    <w:bookmarkEnd w:id="40"/>
    <w:bookmarkStart w:name="z15" w:id="41"/>
    <w:p>
      <w:pPr>
        <w:spacing w:after="0"/>
        <w:ind w:left="0"/>
        <w:jc w:val="both"/>
      </w:pPr>
      <w:r>
        <w:rPr>
          <w:rFonts w:ascii="Times New Roman"/>
          <w:b w:val="false"/>
          <w:i w:val="false"/>
          <w:color w:val="000000"/>
          <w:sz w:val="28"/>
        </w:rPr>
        <w:t>
      таврение.</w:t>
      </w:r>
    </w:p>
    <w:bookmarkEnd w:id="41"/>
    <w:bookmarkStart w:name="z16" w:id="42"/>
    <w:p>
      <w:pPr>
        <w:spacing w:after="0"/>
        <w:ind w:left="0"/>
        <w:jc w:val="both"/>
      </w:pPr>
      <w:r>
        <w:rPr>
          <w:rFonts w:ascii="Times New Roman"/>
          <w:b w:val="false"/>
          <w:i w:val="false"/>
          <w:color w:val="000000"/>
          <w:sz w:val="28"/>
        </w:rPr>
        <w:t>
      При этом, в сельскохозяйственных предприятиях, крестьянских и фермерских хозяйствах, присвоение индивидуального номера сельскохозяйственным животным допускается способами, указанными в настоящем пункте для:</w:t>
      </w:r>
    </w:p>
    <w:bookmarkEnd w:id="42"/>
    <w:bookmarkStart w:name="z17" w:id="43"/>
    <w:p>
      <w:pPr>
        <w:spacing w:after="0"/>
        <w:ind w:left="0"/>
        <w:jc w:val="both"/>
      </w:pPr>
      <w:r>
        <w:rPr>
          <w:rFonts w:ascii="Times New Roman"/>
          <w:b w:val="false"/>
          <w:i w:val="false"/>
          <w:color w:val="000000"/>
          <w:sz w:val="28"/>
        </w:rPr>
        <w:t>
      проведения внутрихозяйственного учета поголовья животных;</w:t>
      </w:r>
    </w:p>
    <w:bookmarkEnd w:id="43"/>
    <w:bookmarkStart w:name="z18" w:id="44"/>
    <w:p>
      <w:pPr>
        <w:spacing w:after="0"/>
        <w:ind w:left="0"/>
        <w:jc w:val="both"/>
      </w:pPr>
      <w:r>
        <w:rPr>
          <w:rFonts w:ascii="Times New Roman"/>
          <w:b w:val="false"/>
          <w:i w:val="false"/>
          <w:color w:val="000000"/>
          <w:sz w:val="28"/>
        </w:rPr>
        <w:t xml:space="preserve">
      временного присвоения индивидуального номера животному до его проведения способами, указанными в </w:t>
      </w:r>
      <w:r>
        <w:rPr>
          <w:rFonts w:ascii="Times New Roman"/>
          <w:b w:val="false"/>
          <w:i w:val="false"/>
          <w:color w:val="000000"/>
          <w:sz w:val="28"/>
        </w:rPr>
        <w:t>пункте 8</w:t>
      </w:r>
      <w:r>
        <w:rPr>
          <w:rFonts w:ascii="Times New Roman"/>
          <w:b w:val="false"/>
          <w:i w:val="false"/>
          <w:color w:val="000000"/>
          <w:sz w:val="28"/>
        </w:rPr>
        <w:t xml:space="preserve"> настоящих Правил.</w:t>
      </w:r>
    </w:p>
    <w:bookmarkEnd w:id="44"/>
    <w:bookmarkStart w:name="z19" w:id="45"/>
    <w:p>
      <w:pPr>
        <w:spacing w:after="0"/>
        <w:ind w:left="0"/>
        <w:jc w:val="both"/>
      </w:pPr>
      <w:r>
        <w:rPr>
          <w:rFonts w:ascii="Times New Roman"/>
          <w:b w:val="false"/>
          <w:i w:val="false"/>
          <w:color w:val="000000"/>
          <w:sz w:val="28"/>
        </w:rPr>
        <w:t xml:space="preserve">
      Временное присвоение индивидуального номера сельскохозяйственным животным осуществляется последовательно, согласно эмиссии индивидуальных номеров, проведенной в соответствии с </w:t>
      </w:r>
      <w:r>
        <w:rPr>
          <w:rFonts w:ascii="Times New Roman"/>
          <w:b w:val="false"/>
          <w:i w:val="false"/>
          <w:color w:val="000000"/>
          <w:sz w:val="28"/>
        </w:rPr>
        <w:t>пунктом 6</w:t>
      </w:r>
      <w:r>
        <w:rPr>
          <w:rFonts w:ascii="Times New Roman"/>
          <w:b w:val="false"/>
          <w:i w:val="false"/>
          <w:color w:val="000000"/>
          <w:sz w:val="28"/>
        </w:rPr>
        <w:t xml:space="preserve"> настоящих Правил.</w:t>
      </w:r>
    </w:p>
    <w:bookmarkEnd w:id="45"/>
    <w:bookmarkStart w:name="z20" w:id="46"/>
    <w:p>
      <w:pPr>
        <w:spacing w:after="0"/>
        <w:ind w:left="0"/>
        <w:jc w:val="both"/>
      </w:pPr>
      <w:r>
        <w:rPr>
          <w:rFonts w:ascii="Times New Roman"/>
          <w:b w:val="false"/>
          <w:i w:val="false"/>
          <w:color w:val="000000"/>
          <w:sz w:val="28"/>
        </w:rPr>
        <w:t>
      Присвоение индивидуального номера сельскохозяйственным животным способами указанными в настоящем пункте осуществляется владельцами животных.</w:t>
      </w:r>
    </w:p>
    <w:bookmarkEnd w:id="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 в редакции приказа Заместителя Премьер-Министра РК - Министра сельского хозяйства РК от 29.07.2016 </w:t>
      </w:r>
      <w:r>
        <w:rPr>
          <w:rFonts w:ascii="Times New Roman"/>
          <w:b w:val="false"/>
          <w:i w:val="false"/>
          <w:color w:val="000000"/>
          <w:sz w:val="28"/>
        </w:rPr>
        <w:t>№ 344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7" w:id="47"/>
    <w:p>
      <w:pPr>
        <w:spacing w:after="0"/>
        <w:ind w:left="0"/>
        <w:jc w:val="both"/>
      </w:pPr>
      <w:r>
        <w:rPr>
          <w:rFonts w:ascii="Times New Roman"/>
          <w:b w:val="false"/>
          <w:i w:val="false"/>
          <w:color w:val="000000"/>
          <w:sz w:val="28"/>
        </w:rPr>
        <w:t>
      10. Биркование осуществляется путем прикрепления навесной бирки по центру уха сельскохозяйственного животного, не задев при этом вены. Навесные бирки прикрепляются следующим способом:</w:t>
      </w:r>
    </w:p>
    <w:bookmarkEnd w:id="47"/>
    <w:bookmarkStart w:name="z22" w:id="48"/>
    <w:p>
      <w:pPr>
        <w:spacing w:after="0"/>
        <w:ind w:left="0"/>
        <w:jc w:val="both"/>
      </w:pPr>
      <w:r>
        <w:rPr>
          <w:rFonts w:ascii="Times New Roman"/>
          <w:b w:val="false"/>
          <w:i w:val="false"/>
          <w:color w:val="000000"/>
          <w:sz w:val="28"/>
        </w:rPr>
        <w:t>
      лицевая часть бирки – с внутренней стороны уха сельскохозяйственного животного.</w:t>
      </w:r>
    </w:p>
    <w:bookmarkEnd w:id="48"/>
    <w:bookmarkStart w:name="z23" w:id="49"/>
    <w:p>
      <w:pPr>
        <w:spacing w:after="0"/>
        <w:ind w:left="0"/>
        <w:jc w:val="both"/>
      </w:pPr>
      <w:r>
        <w:rPr>
          <w:rFonts w:ascii="Times New Roman"/>
          <w:b w:val="false"/>
          <w:i w:val="false"/>
          <w:color w:val="000000"/>
          <w:sz w:val="28"/>
        </w:rPr>
        <w:t xml:space="preserve">
      Крупному и мелкому рогатому скоту, верблюдам и свиньям прикрепляется одна навесная бирка на правое ухо. Для идентификации крупного и мелкого рогатого скота, верблюдов и свиней в соответствии с </w:t>
      </w:r>
      <w:r>
        <w:rPr>
          <w:rFonts w:ascii="Times New Roman"/>
          <w:b w:val="false"/>
          <w:i w:val="false"/>
          <w:color w:val="000000"/>
          <w:sz w:val="28"/>
        </w:rPr>
        <w:t>пунктом 8</w:t>
      </w:r>
      <w:r>
        <w:rPr>
          <w:rFonts w:ascii="Times New Roman"/>
          <w:b w:val="false"/>
          <w:i w:val="false"/>
          <w:color w:val="000000"/>
          <w:sz w:val="28"/>
        </w:rPr>
        <w:t xml:space="preserve"> настоящих Правил допускается использование бирки с радиочастотной меткой путем их прикрепления на левое ухо сельскохозяйственного животного.</w:t>
      </w:r>
    </w:p>
    <w:bookmarkEnd w:id="49"/>
    <w:p>
      <w:pPr>
        <w:spacing w:after="0"/>
        <w:ind w:left="0"/>
        <w:jc w:val="both"/>
      </w:pPr>
      <w:r>
        <w:rPr>
          <w:rFonts w:ascii="Times New Roman"/>
          <w:b w:val="false"/>
          <w:i w:val="false"/>
          <w:color w:val="000000"/>
          <w:sz w:val="28"/>
        </w:rPr>
        <w:t>
      Бирки не снимаются в течение всей жизни сельскохозяйственного животного.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 в редакции приказа Заместителя Премьер-Министра РК - Министра сельского хозяйства РК от 29.07.2016 </w:t>
      </w:r>
      <w:r>
        <w:rPr>
          <w:rFonts w:ascii="Times New Roman"/>
          <w:b w:val="false"/>
          <w:i w:val="false"/>
          <w:color w:val="000000"/>
          <w:sz w:val="28"/>
        </w:rPr>
        <w:t>№ 344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8" w:id="50"/>
    <w:p>
      <w:pPr>
        <w:spacing w:after="0"/>
        <w:ind w:left="0"/>
        <w:jc w:val="both"/>
      </w:pPr>
      <w:r>
        <w:rPr>
          <w:rFonts w:ascii="Times New Roman"/>
          <w:b w:val="false"/>
          <w:i w:val="false"/>
          <w:color w:val="000000"/>
          <w:sz w:val="28"/>
        </w:rPr>
        <w:t>
      11. Таврение осуществляется холодным или горячим способами. Тавро сельскохозяйственным животным, за исключением лошадей и однокопытных животных, наносится на левую сторону туловища только в области бедра.</w:t>
      </w:r>
    </w:p>
    <w:bookmarkEnd w:id="50"/>
    <w:bookmarkStart w:name="z119" w:id="51"/>
    <w:p>
      <w:pPr>
        <w:spacing w:after="0"/>
        <w:ind w:left="0"/>
        <w:jc w:val="both"/>
      </w:pPr>
      <w:r>
        <w:rPr>
          <w:rFonts w:ascii="Times New Roman"/>
          <w:b w:val="false"/>
          <w:i w:val="false"/>
          <w:color w:val="000000"/>
          <w:sz w:val="28"/>
        </w:rPr>
        <w:t xml:space="preserve">
      Тавро лошадям и однокопытным животным наносят на левую сторону туловища в области лопатки (клеймо) и бедра (порядковый номер), или только в области бедра (клеймо и порядковый номер),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51"/>
    <w:bookmarkStart w:name="z120" w:id="52"/>
    <w:p>
      <w:pPr>
        <w:spacing w:after="0"/>
        <w:ind w:left="0"/>
        <w:jc w:val="both"/>
      </w:pPr>
      <w:r>
        <w:rPr>
          <w:rFonts w:ascii="Times New Roman"/>
          <w:b w:val="false"/>
          <w:i w:val="false"/>
          <w:color w:val="000000"/>
          <w:sz w:val="28"/>
        </w:rPr>
        <w:t>
      Тавро состоит максимум из шести символов:</w:t>
      </w:r>
    </w:p>
    <w:bookmarkEnd w:id="52"/>
    <w:bookmarkStart w:name="z121" w:id="53"/>
    <w:p>
      <w:pPr>
        <w:spacing w:after="0"/>
        <w:ind w:left="0"/>
        <w:jc w:val="both"/>
      </w:pPr>
      <w:r>
        <w:rPr>
          <w:rFonts w:ascii="Times New Roman"/>
          <w:b w:val="false"/>
          <w:i w:val="false"/>
          <w:color w:val="000000"/>
          <w:sz w:val="28"/>
        </w:rPr>
        <w:t>
      первый и второй символы (необязательно), клеймо владельца сельскохозяйственного животного. Клеймо представляет собой одну или две заглавные латинские или арабские букву(ы) и/или цифру(ы), геометрических(ой) фигур(ы). В случае если клеймо состоит из одной буквы или цифры, или фигуры, то тавро состоит из четырех символов. Клеймо наносится по желанию владельца сельскохозяйственного животного;</w:t>
      </w:r>
    </w:p>
    <w:bookmarkEnd w:id="53"/>
    <w:bookmarkStart w:name="z122" w:id="54"/>
    <w:p>
      <w:pPr>
        <w:spacing w:after="0"/>
        <w:ind w:left="0"/>
        <w:jc w:val="both"/>
      </w:pPr>
      <w:r>
        <w:rPr>
          <w:rFonts w:ascii="Times New Roman"/>
          <w:b w:val="false"/>
          <w:i w:val="false"/>
          <w:color w:val="000000"/>
          <w:sz w:val="28"/>
        </w:rPr>
        <w:t xml:space="preserve">
      третий и четвертый символы (обязательно), итог первых цифр (за исключением последних двух цифр) порядкового номера сельскохозяйственного животного, присвоенного согласно </w:t>
      </w:r>
      <w:r>
        <w:rPr>
          <w:rFonts w:ascii="Times New Roman"/>
          <w:b w:val="false"/>
          <w:i w:val="false"/>
          <w:color w:val="000000"/>
          <w:sz w:val="28"/>
        </w:rPr>
        <w:t>пунктам 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настоящих Правил. Для лошади и однокопытных животных это итог цифр с первой по четвертую порядкового номера, для других видов сельскохозяйственных животных итог цифр с первой по шестую порядкового номера. Если в этой сумме первых цифр порядкового номера животного сумма составляет один символ, то на тавро наносится один символ. Если символ будет содержать ноль, то он не наносится на тавро;</w:t>
      </w:r>
    </w:p>
    <w:bookmarkEnd w:id="54"/>
    <w:p>
      <w:pPr>
        <w:spacing w:after="0"/>
        <w:ind w:left="0"/>
        <w:jc w:val="both"/>
      </w:pPr>
      <w:r>
        <w:rPr>
          <w:rFonts w:ascii="Times New Roman"/>
          <w:b w:val="false"/>
          <w:i w:val="false"/>
          <w:color w:val="000000"/>
          <w:sz w:val="28"/>
        </w:rPr>
        <w:t xml:space="preserve">
      пятый и шестой символы (обязательно), последние две цифры порядкового номера животного, присвоенного согласно </w:t>
      </w:r>
      <w:r>
        <w:rPr>
          <w:rFonts w:ascii="Times New Roman"/>
          <w:b w:val="false"/>
          <w:i w:val="false"/>
          <w:color w:val="000000"/>
          <w:sz w:val="28"/>
        </w:rPr>
        <w:t>пунктам 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настоящих Правил. Для лошадей и однокопытных животных это пятая и шестая цифры порядкового номера, для других видов сельскохозяйственных животных седьмая и восьмая цифры порядкового номера.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11 в редакции приказа Заместителя Премьер-Министра РК - Министра сельского хозяйства РК от 29.07.2016 </w:t>
      </w:r>
      <w:r>
        <w:rPr>
          <w:rFonts w:ascii="Times New Roman"/>
          <w:b w:val="false"/>
          <w:i w:val="false"/>
          <w:color w:val="000000"/>
          <w:sz w:val="28"/>
        </w:rPr>
        <w:t>№ 26</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9" w:id="55"/>
    <w:p>
      <w:pPr>
        <w:spacing w:after="0"/>
        <w:ind w:left="0"/>
        <w:jc w:val="both"/>
      </w:pPr>
      <w:r>
        <w:rPr>
          <w:rFonts w:ascii="Times New Roman"/>
          <w:b w:val="false"/>
          <w:i w:val="false"/>
          <w:color w:val="000000"/>
          <w:sz w:val="28"/>
        </w:rPr>
        <w:t xml:space="preserve">
      12. Электронный способ идентификации (бирки с радиочастотной меткой, болюсы, чипы другие изделия (средства) сельскохозяйственных животных осуществляется согласно соответствующей инструкции по использованию (применению) изделий (средств) для проведения идентификации сельскохозяйственных животных. Номер изделия (средства) для проведения идентификации сельскохозяйственных животных электронного способа идентификации сельскохозяйственных животных не обязательно совпадает с индивидуальным номером животного, но должен дополнительно указан в </w:t>
      </w:r>
      <w:r>
        <w:rPr>
          <w:rFonts w:ascii="Times New Roman"/>
          <w:b w:val="false"/>
          <w:i w:val="false"/>
          <w:color w:val="000000"/>
          <w:sz w:val="28"/>
        </w:rPr>
        <w:t>ветеринарном паспорте</w:t>
      </w:r>
      <w:r>
        <w:rPr>
          <w:rFonts w:ascii="Times New Roman"/>
          <w:b w:val="false"/>
          <w:i w:val="false"/>
          <w:color w:val="000000"/>
          <w:sz w:val="28"/>
        </w:rPr>
        <w:t xml:space="preserve"> и внесен в базу данных.</w:t>
      </w:r>
    </w:p>
    <w:bookmarkEnd w:id="55"/>
    <w:bookmarkStart w:name="z20" w:id="56"/>
    <w:p>
      <w:pPr>
        <w:spacing w:after="0"/>
        <w:ind w:left="0"/>
        <w:jc w:val="both"/>
      </w:pPr>
      <w:r>
        <w:rPr>
          <w:rFonts w:ascii="Times New Roman"/>
          <w:b w:val="false"/>
          <w:i w:val="false"/>
          <w:color w:val="000000"/>
          <w:sz w:val="28"/>
        </w:rPr>
        <w:t xml:space="preserve">
      13. Татуировку животным, за исключением случаев, указанных в </w:t>
      </w:r>
      <w:r>
        <w:rPr>
          <w:rFonts w:ascii="Times New Roman"/>
          <w:b w:val="false"/>
          <w:i w:val="false"/>
          <w:color w:val="000000"/>
          <w:sz w:val="28"/>
        </w:rPr>
        <w:t>пункте 14</w:t>
      </w:r>
      <w:r>
        <w:rPr>
          <w:rFonts w:ascii="Times New Roman"/>
          <w:b w:val="false"/>
          <w:i w:val="false"/>
          <w:color w:val="000000"/>
          <w:sz w:val="28"/>
        </w:rPr>
        <w:t xml:space="preserve"> настоящих Правил, делают произвольным набором символов на ушных раковинах согласно </w:t>
      </w:r>
      <w:r>
        <w:rPr>
          <w:rFonts w:ascii="Times New Roman"/>
          <w:b w:val="false"/>
          <w:i w:val="false"/>
          <w:color w:val="000000"/>
          <w:sz w:val="28"/>
        </w:rPr>
        <w:t>пункту 3</w:t>
      </w:r>
      <w:r>
        <w:rPr>
          <w:rFonts w:ascii="Times New Roman"/>
          <w:b w:val="false"/>
          <w:i w:val="false"/>
          <w:color w:val="000000"/>
          <w:sz w:val="28"/>
        </w:rPr>
        <w:t xml:space="preserve"> настоящих Правил. Татуировку наносят на наружной стороне в нижнем крае уха.</w:t>
      </w:r>
    </w:p>
    <w:bookmarkEnd w:id="56"/>
    <w:bookmarkStart w:name="z21" w:id="57"/>
    <w:p>
      <w:pPr>
        <w:spacing w:after="0"/>
        <w:ind w:left="0"/>
        <w:jc w:val="both"/>
      </w:pPr>
      <w:r>
        <w:rPr>
          <w:rFonts w:ascii="Times New Roman"/>
          <w:b w:val="false"/>
          <w:i w:val="false"/>
          <w:color w:val="000000"/>
          <w:sz w:val="28"/>
        </w:rPr>
        <w:t>
      14. Татуировка для поросят,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 до достижения девятимесячного возраста, состоит из порядкового номера в опоросе свиньи (родителя с материнской стороны), согласно внутрихозяйственного учета поголовья в сельскохозяйственных предприятиях, крестьянских и фермерских хозяйствах.</w:t>
      </w:r>
    </w:p>
    <w:bookmarkEnd w:id="57"/>
    <w:bookmarkStart w:name="z22" w:id="58"/>
    <w:p>
      <w:pPr>
        <w:spacing w:after="0"/>
        <w:ind w:left="0"/>
        <w:jc w:val="both"/>
      </w:pPr>
      <w:r>
        <w:rPr>
          <w:rFonts w:ascii="Times New Roman"/>
          <w:b w:val="false"/>
          <w:i w:val="false"/>
          <w:color w:val="000000"/>
          <w:sz w:val="28"/>
        </w:rPr>
        <w:t xml:space="preserve">
      15. Изделия (средства) для проведения идентификации сельскохозяйственных животных, соответствуют форме, размерам и характеристикам, указанным в </w:t>
      </w:r>
      <w:r>
        <w:rPr>
          <w:rFonts w:ascii="Times New Roman"/>
          <w:b w:val="false"/>
          <w:i w:val="false"/>
          <w:color w:val="000000"/>
          <w:sz w:val="28"/>
        </w:rPr>
        <w:t>приложении 4</w:t>
      </w:r>
      <w:r>
        <w:rPr>
          <w:rFonts w:ascii="Times New Roman"/>
          <w:b w:val="false"/>
          <w:i w:val="false"/>
          <w:color w:val="000000"/>
          <w:sz w:val="28"/>
        </w:rPr>
        <w:t xml:space="preserve"> к настоящим Правилам.</w:t>
      </w:r>
    </w:p>
    <w:bookmarkEnd w:id="58"/>
    <w:bookmarkStart w:name="z23" w:id="59"/>
    <w:p>
      <w:pPr>
        <w:spacing w:after="0"/>
        <w:ind w:left="0"/>
        <w:jc w:val="both"/>
      </w:pPr>
      <w:r>
        <w:rPr>
          <w:rFonts w:ascii="Times New Roman"/>
          <w:b w:val="false"/>
          <w:i w:val="false"/>
          <w:color w:val="000000"/>
          <w:sz w:val="28"/>
        </w:rPr>
        <w:t xml:space="preserve">
      16. При перемещении идентифицированных сельскохозяйственных животных с территории одной административно-территориальной единицы на территорию другой административно-территориальной единицы, ранее присвоенные индивидуальные номера сохраняются с внесением сведений о перемещении сельскохозяйственных животных в </w:t>
      </w:r>
      <w:r>
        <w:rPr>
          <w:rFonts w:ascii="Times New Roman"/>
          <w:b w:val="false"/>
          <w:i w:val="false"/>
          <w:color w:val="000000"/>
          <w:sz w:val="28"/>
        </w:rPr>
        <w:t>ветеринарный паспорт</w:t>
      </w:r>
      <w:r>
        <w:rPr>
          <w:rFonts w:ascii="Times New Roman"/>
          <w:b w:val="false"/>
          <w:i w:val="false"/>
          <w:color w:val="000000"/>
          <w:sz w:val="28"/>
        </w:rPr>
        <w:t xml:space="preserve"> и в </w:t>
      </w:r>
      <w:r>
        <w:rPr>
          <w:rFonts w:ascii="Times New Roman"/>
          <w:b w:val="false"/>
          <w:i w:val="false"/>
          <w:color w:val="000000"/>
          <w:sz w:val="28"/>
        </w:rPr>
        <w:t>базу данных</w:t>
      </w:r>
      <w:r>
        <w:rPr>
          <w:rFonts w:ascii="Times New Roman"/>
          <w:b w:val="false"/>
          <w:i w:val="false"/>
          <w:color w:val="000000"/>
          <w:sz w:val="28"/>
        </w:rPr>
        <w:t xml:space="preserve"> по идентификации сельскохозяйственных животных.</w:t>
      </w:r>
    </w:p>
    <w:bookmarkEnd w:id="59"/>
    <w:bookmarkStart w:name="z24" w:id="60"/>
    <w:p>
      <w:pPr>
        <w:spacing w:after="0"/>
        <w:ind w:left="0"/>
        <w:jc w:val="both"/>
      </w:pPr>
      <w:r>
        <w:rPr>
          <w:rFonts w:ascii="Times New Roman"/>
          <w:b w:val="false"/>
          <w:i w:val="false"/>
          <w:color w:val="000000"/>
          <w:sz w:val="28"/>
        </w:rPr>
        <w:t>
      17. Импортированным сельскохозяйственным животным, идентифицированным в стране-происхождения, сохраняют ранее присвоенные индивидуальные номера. Данные об импортированных животных после карантинирования заносятся в базу данных с выдачей ветеринарного паспорта в порядке, установленном настоящими Правилами.</w:t>
      </w:r>
    </w:p>
    <w:bookmarkEnd w:id="60"/>
    <w:bookmarkStart w:name="z25" w:id="61"/>
    <w:p>
      <w:pPr>
        <w:spacing w:after="0"/>
        <w:ind w:left="0"/>
        <w:jc w:val="both"/>
      </w:pPr>
      <w:r>
        <w:rPr>
          <w:rFonts w:ascii="Times New Roman"/>
          <w:b w:val="false"/>
          <w:i w:val="false"/>
          <w:color w:val="000000"/>
          <w:sz w:val="28"/>
        </w:rPr>
        <w:t>
      18. Идентификации не подлежат импортируемые сельскохозяйственные животные, не идентифицированные в стране-происхождения, если пунктом назначения являются мясоперерабатывающие предприятия, убойные пункты, убойные площадки (площадки по убою сельскохозяйственных животных) и последующем их забое не позднее семи календарных дней с момента завершения карантинирования.</w:t>
      </w:r>
    </w:p>
    <w:bookmarkEnd w:id="61"/>
    <w:bookmarkStart w:name="z26" w:id="62"/>
    <w:p>
      <w:pPr>
        <w:spacing w:after="0"/>
        <w:ind w:left="0"/>
        <w:jc w:val="left"/>
      </w:pPr>
      <w:r>
        <w:rPr>
          <w:rFonts w:ascii="Times New Roman"/>
          <w:b/>
          <w:i w:val="false"/>
          <w:color w:val="000000"/>
        </w:rPr>
        <w:t xml:space="preserve"> Глава 2. Порядок проведения идентификации сельскохозяйственных животных</w:t>
      </w:r>
    </w:p>
    <w:bookmarkEnd w:id="62"/>
    <w:p>
      <w:pPr>
        <w:spacing w:after="0"/>
        <w:ind w:left="0"/>
        <w:jc w:val="both"/>
      </w:pPr>
      <w:r>
        <w:rPr>
          <w:rFonts w:ascii="Times New Roman"/>
          <w:b w:val="false"/>
          <w:i w:val="false"/>
          <w:color w:val="ff0000"/>
          <w:sz w:val="28"/>
        </w:rPr>
        <w:t xml:space="preserve">
      Сноска. Заголовок главы 2 в редакции приказа Заместителя Премьер-Министра РК - Министра сельского хозяйства РК от 24.01.2019 </w:t>
      </w:r>
      <w:r>
        <w:rPr>
          <w:rFonts w:ascii="Times New Roman"/>
          <w:b w:val="false"/>
          <w:i w:val="false"/>
          <w:color w:val="ff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27" w:id="63"/>
    <w:p>
      <w:pPr>
        <w:spacing w:after="0"/>
        <w:ind w:left="0"/>
        <w:jc w:val="both"/>
      </w:pPr>
      <w:r>
        <w:rPr>
          <w:rFonts w:ascii="Times New Roman"/>
          <w:b w:val="false"/>
          <w:i w:val="false"/>
          <w:color w:val="000000"/>
          <w:sz w:val="28"/>
        </w:rPr>
        <w:t>
      19. Государственные ветеринарные организации, созданные местными исполнительными органами областей, городов республиканского значения, столицы (далее – ветеринарная организация) определяет потребность в изделиях (средствах) и атрибутах для проведения идентификации сельскохозяйственных животных и передает информацию в местный исполнительный орган области, города республиканского значения, столицы (далее – местный исполнительный орган):</w:t>
      </w:r>
    </w:p>
    <w:bookmarkEnd w:id="63"/>
    <w:p>
      <w:pPr>
        <w:spacing w:after="0"/>
        <w:ind w:left="0"/>
        <w:jc w:val="both"/>
      </w:pPr>
      <w:r>
        <w:rPr>
          <w:rFonts w:ascii="Times New Roman"/>
          <w:b w:val="false"/>
          <w:i w:val="false"/>
          <w:color w:val="000000"/>
          <w:sz w:val="28"/>
        </w:rPr>
        <w:t>
      1) до 1 февраля текущего года – по потребности в изделиях (средствах) и атрибутах для проведения идентификации сельскохозяйственных животных на текущий год;</w:t>
      </w:r>
    </w:p>
    <w:p>
      <w:pPr>
        <w:spacing w:after="0"/>
        <w:ind w:left="0"/>
        <w:jc w:val="both"/>
      </w:pPr>
      <w:r>
        <w:rPr>
          <w:rFonts w:ascii="Times New Roman"/>
          <w:b w:val="false"/>
          <w:i w:val="false"/>
          <w:color w:val="000000"/>
          <w:sz w:val="28"/>
        </w:rPr>
        <w:t>
      2) до 1 марта текущего года – по потребности в изделиях (средствах) и атрибутах для проведения идентификации сельскохозяйственных животных на следующий год;</w:t>
      </w:r>
    </w:p>
    <w:p>
      <w:pPr>
        <w:spacing w:after="0"/>
        <w:ind w:left="0"/>
        <w:jc w:val="both"/>
      </w:pPr>
      <w:r>
        <w:rPr>
          <w:rFonts w:ascii="Times New Roman"/>
          <w:b w:val="false"/>
          <w:i w:val="false"/>
          <w:color w:val="000000"/>
          <w:sz w:val="28"/>
        </w:rPr>
        <w:t xml:space="preserve">
      3) по мере возникновения потребности в изделиях (средствах) и атрибутах для проведения идентификации сельскохозяйственных животных по мере возникновения случаев, указанных в </w:t>
      </w:r>
      <w:r>
        <w:rPr>
          <w:rFonts w:ascii="Times New Roman"/>
          <w:b w:val="false"/>
          <w:i w:val="false"/>
          <w:color w:val="000000"/>
          <w:sz w:val="28"/>
        </w:rPr>
        <w:t>пункте 29</w:t>
      </w:r>
      <w:r>
        <w:rPr>
          <w:rFonts w:ascii="Times New Roman"/>
          <w:b w:val="false"/>
          <w:i w:val="false"/>
          <w:color w:val="000000"/>
          <w:sz w:val="28"/>
        </w:rPr>
        <w:t xml:space="preserve"> настоящих Правил.</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19 -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8" w:id="64"/>
    <w:p>
      <w:pPr>
        <w:spacing w:after="0"/>
        <w:ind w:left="0"/>
        <w:jc w:val="both"/>
      </w:pPr>
      <w:r>
        <w:rPr>
          <w:rFonts w:ascii="Times New Roman"/>
          <w:b w:val="false"/>
          <w:i w:val="false"/>
          <w:color w:val="000000"/>
          <w:sz w:val="28"/>
        </w:rPr>
        <w:t xml:space="preserve">
      20. Местный исполнительный орган на основании информации, полученной согласно </w:t>
      </w:r>
      <w:r>
        <w:rPr>
          <w:rFonts w:ascii="Times New Roman"/>
          <w:b w:val="false"/>
          <w:i w:val="false"/>
          <w:color w:val="000000"/>
          <w:sz w:val="28"/>
        </w:rPr>
        <w:t>пункту 19</w:t>
      </w:r>
      <w:r>
        <w:rPr>
          <w:rFonts w:ascii="Times New Roman"/>
          <w:b w:val="false"/>
          <w:i w:val="false"/>
          <w:color w:val="000000"/>
          <w:sz w:val="28"/>
        </w:rPr>
        <w:t xml:space="preserve"> настоящих Правил, определяет и передает в процессинговый центр информацию о потребности в изделиях (средствах) и атрибутах для проведения идентификации сельскохозяйственных животных по области, городу республиканского значения, столицы:</w:t>
      </w:r>
    </w:p>
    <w:bookmarkEnd w:id="64"/>
    <w:p>
      <w:pPr>
        <w:spacing w:after="0"/>
        <w:ind w:left="0"/>
        <w:jc w:val="both"/>
      </w:pPr>
      <w:r>
        <w:rPr>
          <w:rFonts w:ascii="Times New Roman"/>
          <w:b w:val="false"/>
          <w:i w:val="false"/>
          <w:color w:val="000000"/>
          <w:sz w:val="28"/>
        </w:rPr>
        <w:t>
      1) до 15 февраля текущего года – по потребности в изделиях (средствах) и атрибутах для проведения идентификации сельскохозяйственных животных на текущий год;</w:t>
      </w:r>
    </w:p>
    <w:p>
      <w:pPr>
        <w:spacing w:after="0"/>
        <w:ind w:left="0"/>
        <w:jc w:val="both"/>
      </w:pPr>
      <w:r>
        <w:rPr>
          <w:rFonts w:ascii="Times New Roman"/>
          <w:b w:val="false"/>
          <w:i w:val="false"/>
          <w:color w:val="000000"/>
          <w:sz w:val="28"/>
        </w:rPr>
        <w:t>
      2) до 15 марта текущего года – по потребности в изделиях (средствах) и атрибутах для проведения идентификации сельскохозяйственных животных на следующий год;</w:t>
      </w:r>
    </w:p>
    <w:p>
      <w:pPr>
        <w:spacing w:after="0"/>
        <w:ind w:left="0"/>
        <w:jc w:val="both"/>
      </w:pPr>
      <w:r>
        <w:rPr>
          <w:rFonts w:ascii="Times New Roman"/>
          <w:b w:val="false"/>
          <w:i w:val="false"/>
          <w:color w:val="000000"/>
          <w:sz w:val="28"/>
        </w:rPr>
        <w:t xml:space="preserve">
      3) по мере возникновения потребности в изделиях (средствах) и атрибутах для проведения идентификации сельскохозяйственных животных по мере возникновения случаев, указанных в </w:t>
      </w:r>
      <w:r>
        <w:rPr>
          <w:rFonts w:ascii="Times New Roman"/>
          <w:b w:val="false"/>
          <w:i w:val="false"/>
          <w:color w:val="000000"/>
          <w:sz w:val="28"/>
        </w:rPr>
        <w:t>пункте 29</w:t>
      </w:r>
      <w:r>
        <w:rPr>
          <w:rFonts w:ascii="Times New Roman"/>
          <w:b w:val="false"/>
          <w:i w:val="false"/>
          <w:color w:val="000000"/>
          <w:sz w:val="28"/>
        </w:rPr>
        <w:t xml:space="preserve"> настоящих Правил.</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20 -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9" w:id="65"/>
    <w:p>
      <w:pPr>
        <w:spacing w:after="0"/>
        <w:ind w:left="0"/>
        <w:jc w:val="both"/>
      </w:pPr>
      <w:r>
        <w:rPr>
          <w:rFonts w:ascii="Times New Roman"/>
          <w:b w:val="false"/>
          <w:i w:val="false"/>
          <w:color w:val="000000"/>
          <w:sz w:val="28"/>
        </w:rPr>
        <w:t xml:space="preserve">
      21. Процессинговый центр на основании информации, полученной согласно </w:t>
      </w:r>
      <w:r>
        <w:rPr>
          <w:rFonts w:ascii="Times New Roman"/>
          <w:b w:val="false"/>
          <w:i w:val="false"/>
          <w:color w:val="000000"/>
          <w:sz w:val="28"/>
        </w:rPr>
        <w:t>пункту 20</w:t>
      </w:r>
      <w:r>
        <w:rPr>
          <w:rFonts w:ascii="Times New Roman"/>
          <w:b w:val="false"/>
          <w:i w:val="false"/>
          <w:color w:val="000000"/>
          <w:sz w:val="28"/>
        </w:rPr>
        <w:t xml:space="preserve"> настоящих Правил, проводит эмиссию индивидуальных номеров:</w:t>
      </w:r>
    </w:p>
    <w:bookmarkEnd w:id="65"/>
    <w:p>
      <w:pPr>
        <w:spacing w:after="0"/>
        <w:ind w:left="0"/>
        <w:jc w:val="both"/>
      </w:pPr>
      <w:r>
        <w:rPr>
          <w:rFonts w:ascii="Times New Roman"/>
          <w:b w:val="false"/>
          <w:i w:val="false"/>
          <w:color w:val="000000"/>
          <w:sz w:val="28"/>
        </w:rPr>
        <w:t>
      1) доводит до местных исполнительных органов результаты проведенной эмиссии индивидуальных номеров;</w:t>
      </w:r>
    </w:p>
    <w:p>
      <w:pPr>
        <w:spacing w:after="0"/>
        <w:ind w:left="0"/>
        <w:jc w:val="both"/>
      </w:pPr>
      <w:r>
        <w:rPr>
          <w:rFonts w:ascii="Times New Roman"/>
          <w:b w:val="false"/>
          <w:i w:val="false"/>
          <w:color w:val="000000"/>
          <w:sz w:val="28"/>
        </w:rPr>
        <w:t>
      2) осуществляет транспортировку (доставку) и передачу местным исполнительным органам изделий (средств) и атрибутов для проведения идентификации крупных и мелких сельскохозяйственных животных.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21 -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0" w:id="66"/>
    <w:p>
      <w:pPr>
        <w:spacing w:after="0"/>
        <w:ind w:left="0"/>
        <w:jc w:val="both"/>
      </w:pPr>
      <w:r>
        <w:rPr>
          <w:rFonts w:ascii="Times New Roman"/>
          <w:b w:val="false"/>
          <w:i w:val="false"/>
          <w:color w:val="000000"/>
          <w:sz w:val="28"/>
        </w:rPr>
        <w:t>
      22. Местный исполнительный орган области:</w:t>
      </w:r>
    </w:p>
    <w:bookmarkEnd w:id="66"/>
    <w:p>
      <w:pPr>
        <w:spacing w:after="0"/>
        <w:ind w:left="0"/>
        <w:jc w:val="both"/>
      </w:pPr>
      <w:r>
        <w:rPr>
          <w:rFonts w:ascii="Times New Roman"/>
          <w:b w:val="false"/>
          <w:i w:val="false"/>
          <w:color w:val="000000"/>
          <w:sz w:val="28"/>
        </w:rPr>
        <w:t>
      1) по мере получения от процессингового центра изделий (средств) и атрибутов для проведения идентификации сельскохозяйственных животных, эмиссии индивидуальных номеров, распределяет ветеринарным организациям, согласно их потребности, изделия (средства) и атрибуты для проведения идентификации сельскохозяйственных животных, индивидуальные номера лошадей и однокопытных животных согласно эмиссии индивидуальных номеров и ветеринарные паспорта;</w:t>
      </w:r>
    </w:p>
    <w:p>
      <w:pPr>
        <w:spacing w:after="0"/>
        <w:ind w:left="0"/>
        <w:jc w:val="both"/>
      </w:pPr>
      <w:r>
        <w:rPr>
          <w:rFonts w:ascii="Times New Roman"/>
          <w:b w:val="false"/>
          <w:i w:val="false"/>
          <w:color w:val="000000"/>
          <w:sz w:val="28"/>
        </w:rPr>
        <w:t>
      2) организует проведение идентификации сельскохозяйственных животных на соответствующей административно-территориальной единице с определением сроков ее проведения;</w:t>
      </w:r>
    </w:p>
    <w:p>
      <w:pPr>
        <w:spacing w:after="0"/>
        <w:ind w:left="0"/>
        <w:jc w:val="both"/>
      </w:pPr>
      <w:r>
        <w:rPr>
          <w:rFonts w:ascii="Times New Roman"/>
          <w:b w:val="false"/>
          <w:i w:val="false"/>
          <w:color w:val="000000"/>
          <w:sz w:val="28"/>
        </w:rPr>
        <w:t>
      3) на постоянной основе организует ведение базы данных.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22 -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1" w:id="67"/>
    <w:p>
      <w:pPr>
        <w:spacing w:after="0"/>
        <w:ind w:left="0"/>
        <w:jc w:val="both"/>
      </w:pPr>
      <w:r>
        <w:rPr>
          <w:rFonts w:ascii="Times New Roman"/>
          <w:b w:val="false"/>
          <w:i w:val="false"/>
          <w:color w:val="000000"/>
          <w:sz w:val="28"/>
        </w:rPr>
        <w:t>
      23. Местный исполнительный орган города республиканского значения, столицы:</w:t>
      </w:r>
    </w:p>
    <w:bookmarkEnd w:id="67"/>
    <w:p>
      <w:pPr>
        <w:spacing w:after="0"/>
        <w:ind w:left="0"/>
        <w:jc w:val="both"/>
      </w:pPr>
      <w:r>
        <w:rPr>
          <w:rFonts w:ascii="Times New Roman"/>
          <w:b w:val="false"/>
          <w:i w:val="false"/>
          <w:color w:val="000000"/>
          <w:sz w:val="28"/>
        </w:rPr>
        <w:t>
      1) по мере получения от процессингового центра изделий (средств) и атрибутов для проведения идентификации сельскохозяйственных животных, эмиссии индивидуальных номеров, передает ветеринарной организации изделия (средства) и атрибуты для проведения идентификации сельскохозяйственных животных, индивидуальные номера лошадей и однокопытных животных согласно эмиссии индивидуальных номеров и ветеринарные паспорта;</w:t>
      </w:r>
    </w:p>
    <w:p>
      <w:pPr>
        <w:spacing w:after="0"/>
        <w:ind w:left="0"/>
        <w:jc w:val="both"/>
      </w:pPr>
      <w:r>
        <w:rPr>
          <w:rFonts w:ascii="Times New Roman"/>
          <w:b w:val="false"/>
          <w:i w:val="false"/>
          <w:color w:val="000000"/>
          <w:sz w:val="28"/>
        </w:rPr>
        <w:t>
      2) организует проведение идентификации сельскохозяйственных животных на соответствующей административно-территориальной единице с определением сроков ее проведения;</w:t>
      </w:r>
    </w:p>
    <w:p>
      <w:pPr>
        <w:spacing w:after="0"/>
        <w:ind w:left="0"/>
        <w:jc w:val="both"/>
      </w:pPr>
      <w:r>
        <w:rPr>
          <w:rFonts w:ascii="Times New Roman"/>
          <w:b w:val="false"/>
          <w:i w:val="false"/>
          <w:color w:val="000000"/>
          <w:sz w:val="28"/>
        </w:rPr>
        <w:t>
      3) на постоянной основе организует ведение базы данных.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23 -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24. Исключен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3" w:id="68"/>
    <w:p>
      <w:pPr>
        <w:spacing w:after="0"/>
        <w:ind w:left="0"/>
        <w:jc w:val="both"/>
      </w:pPr>
      <w:r>
        <w:rPr>
          <w:rFonts w:ascii="Times New Roman"/>
          <w:b w:val="false"/>
          <w:i w:val="false"/>
          <w:color w:val="000000"/>
          <w:sz w:val="28"/>
        </w:rPr>
        <w:t>
      25. Ветеринарная организация:</w:t>
      </w:r>
    </w:p>
    <w:bookmarkEnd w:id="68"/>
    <w:p>
      <w:pPr>
        <w:spacing w:after="0"/>
        <w:ind w:left="0"/>
        <w:jc w:val="both"/>
      </w:pPr>
      <w:r>
        <w:rPr>
          <w:rFonts w:ascii="Times New Roman"/>
          <w:b w:val="false"/>
          <w:i w:val="false"/>
          <w:color w:val="000000"/>
          <w:sz w:val="28"/>
        </w:rPr>
        <w:t>
      1) определяет время и место проведения идентификации сельскохозяйственных животных;</w:t>
      </w:r>
    </w:p>
    <w:p>
      <w:pPr>
        <w:spacing w:after="0"/>
        <w:ind w:left="0"/>
        <w:jc w:val="both"/>
      </w:pPr>
      <w:r>
        <w:rPr>
          <w:rFonts w:ascii="Times New Roman"/>
          <w:b w:val="false"/>
          <w:i w:val="false"/>
          <w:color w:val="000000"/>
          <w:sz w:val="28"/>
        </w:rPr>
        <w:t>
      2) проводит идентификацию сельскохозяйственных животных;</w:t>
      </w:r>
    </w:p>
    <w:p>
      <w:pPr>
        <w:spacing w:after="0"/>
        <w:ind w:left="0"/>
        <w:jc w:val="both"/>
      </w:pPr>
      <w:r>
        <w:rPr>
          <w:rFonts w:ascii="Times New Roman"/>
          <w:b w:val="false"/>
          <w:i w:val="false"/>
          <w:color w:val="000000"/>
          <w:sz w:val="28"/>
        </w:rPr>
        <w:t xml:space="preserve">
      3) присваивает животному индивидуальный номер способами идентификации, указанными в </w:t>
      </w:r>
      <w:r>
        <w:rPr>
          <w:rFonts w:ascii="Times New Roman"/>
          <w:b w:val="false"/>
          <w:i w:val="false"/>
          <w:color w:val="000000"/>
          <w:sz w:val="28"/>
        </w:rPr>
        <w:t>пункте 8</w:t>
      </w:r>
      <w:r>
        <w:rPr>
          <w:rFonts w:ascii="Times New Roman"/>
          <w:b w:val="false"/>
          <w:i w:val="false"/>
          <w:color w:val="000000"/>
          <w:sz w:val="28"/>
        </w:rPr>
        <w:t xml:space="preserve"> настоящих Правил;</w:t>
      </w:r>
    </w:p>
    <w:p>
      <w:pPr>
        <w:spacing w:after="0"/>
        <w:ind w:left="0"/>
        <w:jc w:val="both"/>
      </w:pPr>
      <w:r>
        <w:rPr>
          <w:rFonts w:ascii="Times New Roman"/>
          <w:b w:val="false"/>
          <w:i w:val="false"/>
          <w:color w:val="000000"/>
          <w:sz w:val="28"/>
        </w:rPr>
        <w:t>
      4) осуществляет ведение базы данных (ввод данных в базу данных);</w:t>
      </w:r>
    </w:p>
    <w:p>
      <w:pPr>
        <w:spacing w:after="0"/>
        <w:ind w:left="0"/>
        <w:jc w:val="both"/>
      </w:pPr>
      <w:r>
        <w:rPr>
          <w:rFonts w:ascii="Times New Roman"/>
          <w:b w:val="false"/>
          <w:i w:val="false"/>
          <w:color w:val="000000"/>
          <w:sz w:val="28"/>
        </w:rPr>
        <w:t xml:space="preserve">
      5) выдает владельцу животного ветеринарный паспорт в соответствии с </w:t>
      </w:r>
      <w:r>
        <w:rPr>
          <w:rFonts w:ascii="Times New Roman"/>
          <w:b w:val="false"/>
          <w:i w:val="false"/>
          <w:color w:val="000000"/>
          <w:sz w:val="28"/>
        </w:rPr>
        <w:t>главой 3</w:t>
      </w:r>
      <w:r>
        <w:rPr>
          <w:rFonts w:ascii="Times New Roman"/>
          <w:b w:val="false"/>
          <w:i w:val="false"/>
          <w:color w:val="000000"/>
          <w:sz w:val="28"/>
        </w:rPr>
        <w:t xml:space="preserve"> настоящих Правил.</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25 -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4" w:id="69"/>
    <w:p>
      <w:pPr>
        <w:spacing w:after="0"/>
        <w:ind w:left="0"/>
        <w:jc w:val="both"/>
      </w:pPr>
      <w:r>
        <w:rPr>
          <w:rFonts w:ascii="Times New Roman"/>
          <w:b w:val="false"/>
          <w:i w:val="false"/>
          <w:color w:val="000000"/>
          <w:sz w:val="28"/>
        </w:rPr>
        <w:t xml:space="preserve">
      26. Ветеринарная организация при проведении идентификации способами, указанными в </w:t>
      </w:r>
      <w:r>
        <w:rPr>
          <w:rFonts w:ascii="Times New Roman"/>
          <w:b w:val="false"/>
          <w:i w:val="false"/>
          <w:color w:val="000000"/>
          <w:sz w:val="28"/>
        </w:rPr>
        <w:t>пункте 8</w:t>
      </w:r>
      <w:r>
        <w:rPr>
          <w:rFonts w:ascii="Times New Roman"/>
          <w:b w:val="false"/>
          <w:i w:val="false"/>
          <w:color w:val="000000"/>
          <w:sz w:val="28"/>
        </w:rPr>
        <w:t xml:space="preserve"> настоящих Правил, оформляет ведомость о проведении идентификации сельскохозяйственных животных (далее - ведомость)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w:t>
      </w:r>
    </w:p>
    <w:bookmarkEnd w:id="69"/>
    <w:bookmarkStart w:name="z35" w:id="70"/>
    <w:p>
      <w:pPr>
        <w:spacing w:after="0"/>
        <w:ind w:left="0"/>
        <w:jc w:val="both"/>
      </w:pPr>
      <w:r>
        <w:rPr>
          <w:rFonts w:ascii="Times New Roman"/>
          <w:b w:val="false"/>
          <w:i w:val="false"/>
          <w:color w:val="000000"/>
          <w:sz w:val="28"/>
        </w:rPr>
        <w:t>
      27. Ветеринарной организации допускается присваивать сельскохозяйственным животным сельскохозяйственных предприятий, крестьянских, фермерских хозяйств индивидуальный номер:</w:t>
      </w:r>
    </w:p>
    <w:bookmarkEnd w:id="70"/>
    <w:p>
      <w:pPr>
        <w:spacing w:after="0"/>
        <w:ind w:left="0"/>
        <w:jc w:val="both"/>
      </w:pPr>
      <w:r>
        <w:rPr>
          <w:rFonts w:ascii="Times New Roman"/>
          <w:b w:val="false"/>
          <w:i w:val="false"/>
          <w:color w:val="000000"/>
          <w:sz w:val="28"/>
        </w:rPr>
        <w:t xml:space="preserve">
      с последующей передачей навесных бирок (для крупных и мелких животных с нанесенными индивидуальными номерами в соответствии с </w:t>
      </w:r>
      <w:r>
        <w:rPr>
          <w:rFonts w:ascii="Times New Roman"/>
          <w:b w:val="false"/>
          <w:i w:val="false"/>
          <w:color w:val="000000"/>
          <w:sz w:val="28"/>
        </w:rPr>
        <w:t>приложением 4</w:t>
      </w:r>
      <w:r>
        <w:rPr>
          <w:rFonts w:ascii="Times New Roman"/>
          <w:b w:val="false"/>
          <w:i w:val="false"/>
          <w:color w:val="000000"/>
          <w:sz w:val="28"/>
        </w:rPr>
        <w:t xml:space="preserve"> настоящих Правил) с оформлением акта-приема передачи в произвольной форме для проведения ветеринарными врачами сельскохозяйственных предприятий, крестьянских, фермерских хозяйств процедуры биркования;</w:t>
      </w:r>
    </w:p>
    <w:p>
      <w:pPr>
        <w:spacing w:after="0"/>
        <w:ind w:left="0"/>
        <w:jc w:val="both"/>
      </w:pPr>
      <w:r>
        <w:rPr>
          <w:rFonts w:ascii="Times New Roman"/>
          <w:b w:val="false"/>
          <w:i w:val="false"/>
          <w:color w:val="000000"/>
          <w:sz w:val="28"/>
        </w:rPr>
        <w:t>
      с передачей индивидуального номера для проведения ветеринарными врачами сельскохозяйственных предприятий, крестьянских, фермерских хозяйств процедуры чипирования и таврения.</w:t>
      </w:r>
    </w:p>
    <w:p>
      <w:pPr>
        <w:spacing w:after="0"/>
        <w:ind w:left="0"/>
        <w:jc w:val="both"/>
      </w:pPr>
      <w:r>
        <w:rPr>
          <w:rFonts w:ascii="Times New Roman"/>
          <w:b w:val="false"/>
          <w:i w:val="false"/>
          <w:color w:val="000000"/>
          <w:sz w:val="28"/>
        </w:rPr>
        <w:t>
      По итогам проведения ветеринарными врачами сельскохозяйственных формирований, крестьянских, фермерских хозяйств, процедуры идентификации в течении десяти календарных дней оформляется ведомость и передается в ветеринарную организацию.</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28. Исключен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7" w:id="71"/>
    <w:p>
      <w:pPr>
        <w:spacing w:after="0"/>
        <w:ind w:left="0"/>
        <w:jc w:val="both"/>
      </w:pPr>
      <w:r>
        <w:rPr>
          <w:rFonts w:ascii="Times New Roman"/>
          <w:b w:val="false"/>
          <w:i w:val="false"/>
          <w:color w:val="000000"/>
          <w:sz w:val="28"/>
        </w:rPr>
        <w:t>
      29. При повреждении или утере изделий (средств) для проведения идентификации сельскохозяйственных животных (в случае невозможности определения индивидуального номера сельскохозяйственного животного), животное изолируется владельцем до проведения сверки индивидуальных номеров других сельскохозяйственных животных с ветеринарными паспортами и базой данных.</w:t>
      </w:r>
    </w:p>
    <w:bookmarkEnd w:id="71"/>
    <w:p>
      <w:pPr>
        <w:spacing w:after="0"/>
        <w:ind w:left="0"/>
        <w:jc w:val="both"/>
      </w:pPr>
      <w:r>
        <w:rPr>
          <w:rFonts w:ascii="Times New Roman"/>
          <w:b w:val="false"/>
          <w:i w:val="false"/>
          <w:color w:val="000000"/>
          <w:sz w:val="28"/>
        </w:rPr>
        <w:t>
      В случае, если изделия (средства) для проведения идентификации сельскохозяйственных животных были утеряны у нескольких сельскохозяйственных животных, установление индивидуальных номеров сельскохозяйственных животных производится по дополнительным данным, указываемым в ветеринарном паспорте (пол, масть сельскохозяйственного животного, дополнительные признаки).</w:t>
      </w:r>
    </w:p>
    <w:p>
      <w:pPr>
        <w:spacing w:after="0"/>
        <w:ind w:left="0"/>
        <w:jc w:val="both"/>
      </w:pPr>
      <w:r>
        <w:rPr>
          <w:rFonts w:ascii="Times New Roman"/>
          <w:b w:val="false"/>
          <w:i w:val="false"/>
          <w:color w:val="000000"/>
          <w:sz w:val="28"/>
        </w:rPr>
        <w:t>
      В указанных случаях владелец сельскохозяйственных животных обращается в ветеринарную организацию соответствующей административно-территориальной единицы. Установление индивидуальных номеров сельскохозяйственных животных осуществляется в срок не более пяти календарных дней со дня обращения владельца сельскохозяйственных животных.</w:t>
      </w:r>
    </w:p>
    <w:p>
      <w:pPr>
        <w:spacing w:after="0"/>
        <w:ind w:left="0"/>
        <w:jc w:val="both"/>
      </w:pPr>
      <w:r>
        <w:rPr>
          <w:rFonts w:ascii="Times New Roman"/>
          <w:b w:val="false"/>
          <w:i w:val="false"/>
          <w:color w:val="000000"/>
          <w:sz w:val="28"/>
        </w:rPr>
        <w:t>
      Повторная идентификация сельскохозяйственных животных по причинам, указанным в настоящем пункте, проводится в порядке, установленном настоящими Правилами, с присвоением сельскохозяйственному животному нового индивидуального номера в срок не более тридцати календарных дней со дня обращения владельцем.</w:t>
      </w:r>
    </w:p>
    <w:p>
      <w:pPr>
        <w:spacing w:after="0"/>
        <w:ind w:left="0"/>
        <w:jc w:val="both"/>
      </w:pPr>
      <w:r>
        <w:rPr>
          <w:rFonts w:ascii="Times New Roman"/>
          <w:b w:val="false"/>
          <w:i w:val="false"/>
          <w:color w:val="000000"/>
          <w:sz w:val="28"/>
        </w:rPr>
        <w:t xml:space="preserve">
      При присвоении сельскохозяйственному животному нового индивидуального номера в базе данных и ветеринарном паспорте отражается соответствующая информация (идентифицировано повторно) с привязкой к предыдущему индивидуальному номеру сельскохозяйственного животного, с указанием причин повторной идентификации сельскохозяйственного животного и принятием мер, предусмотренных в </w:t>
      </w:r>
      <w:r>
        <w:rPr>
          <w:rFonts w:ascii="Times New Roman"/>
          <w:b w:val="false"/>
          <w:i w:val="false"/>
          <w:color w:val="000000"/>
          <w:sz w:val="28"/>
        </w:rPr>
        <w:t>пункте 38</w:t>
      </w:r>
      <w:r>
        <w:rPr>
          <w:rFonts w:ascii="Times New Roman"/>
          <w:b w:val="false"/>
          <w:i w:val="false"/>
          <w:color w:val="000000"/>
          <w:sz w:val="28"/>
        </w:rPr>
        <w:t xml:space="preserve"> настоящих Правил.</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29 -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8" w:id="72"/>
    <w:p>
      <w:pPr>
        <w:spacing w:after="0"/>
        <w:ind w:left="0"/>
        <w:jc w:val="both"/>
      </w:pPr>
      <w:r>
        <w:rPr>
          <w:rFonts w:ascii="Times New Roman"/>
          <w:b w:val="false"/>
          <w:i w:val="false"/>
          <w:color w:val="000000"/>
          <w:sz w:val="28"/>
        </w:rPr>
        <w:t xml:space="preserve">
      30. Идентификация молодняка сельскохозяйственных животных, принадлежащего физическим лицам, осуществляется не менее чем за три рабочих дня до достижения возраста сельскохозяйственного животного, указанного в </w:t>
      </w:r>
      <w:r>
        <w:rPr>
          <w:rFonts w:ascii="Times New Roman"/>
          <w:b w:val="false"/>
          <w:i w:val="false"/>
          <w:color w:val="000000"/>
          <w:sz w:val="28"/>
        </w:rPr>
        <w:t>пункте 2</w:t>
      </w:r>
      <w:r>
        <w:rPr>
          <w:rFonts w:ascii="Times New Roman"/>
          <w:b w:val="false"/>
          <w:i w:val="false"/>
          <w:color w:val="000000"/>
          <w:sz w:val="28"/>
        </w:rPr>
        <w:t xml:space="preserve"> настоящих Правил.</w:t>
      </w:r>
    </w:p>
    <w:bookmarkEnd w:id="72"/>
    <w:p>
      <w:pPr>
        <w:spacing w:after="0"/>
        <w:ind w:left="0"/>
        <w:jc w:val="both"/>
      </w:pPr>
      <w:r>
        <w:rPr>
          <w:rFonts w:ascii="Times New Roman"/>
          <w:b w:val="false"/>
          <w:i w:val="false"/>
          <w:color w:val="000000"/>
          <w:sz w:val="28"/>
        </w:rPr>
        <w:t>
      Идентификация молодняка сельскохозяйственных животных, принадлежащего сельскохозяйственным формированиям и крестьянским хозяйствам, осуществляется в соответствии с графиком предстоящего отела (окота, опороса), представленным руководителем в соответствующее подразделение местного исполнительного органа, осуществляющего деятельность в области ветеринарии, и ветеринарную организацию.</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30 -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9" w:id="73"/>
    <w:p>
      <w:pPr>
        <w:spacing w:after="0"/>
        <w:ind w:left="0"/>
        <w:jc w:val="left"/>
      </w:pPr>
      <w:r>
        <w:rPr>
          <w:rFonts w:ascii="Times New Roman"/>
          <w:b/>
          <w:i w:val="false"/>
          <w:color w:val="000000"/>
        </w:rPr>
        <w:t xml:space="preserve"> Глава 3. Порядок оказания государственной услуги</w:t>
      </w:r>
    </w:p>
    <w:bookmarkEnd w:id="73"/>
    <w:p>
      <w:pPr>
        <w:spacing w:after="0"/>
        <w:ind w:left="0"/>
        <w:jc w:val="both"/>
      </w:pPr>
      <w:r>
        <w:rPr>
          <w:rFonts w:ascii="Times New Roman"/>
          <w:b w:val="false"/>
          <w:i w:val="false"/>
          <w:color w:val="ff0000"/>
          <w:sz w:val="28"/>
        </w:rPr>
        <w:t xml:space="preserve">
      Сноска. Заголовок главы 3 - в редакции приказа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40" w:id="74"/>
    <w:p>
      <w:pPr>
        <w:spacing w:after="0"/>
        <w:ind w:left="0"/>
        <w:jc w:val="both"/>
      </w:pPr>
      <w:r>
        <w:rPr>
          <w:rFonts w:ascii="Times New Roman"/>
          <w:b w:val="false"/>
          <w:i w:val="false"/>
          <w:color w:val="000000"/>
          <w:sz w:val="28"/>
        </w:rPr>
        <w:t>
      31. Государственная услуга оказывается ветеринарными организациями.</w:t>
      </w:r>
    </w:p>
    <w:bookmarkEnd w:id="74"/>
    <w:p>
      <w:pPr>
        <w:spacing w:after="0"/>
        <w:ind w:left="0"/>
        <w:jc w:val="both"/>
      </w:pPr>
      <w:r>
        <w:rPr>
          <w:rFonts w:ascii="Times New Roman"/>
          <w:b w:val="false"/>
          <w:i w:val="false"/>
          <w:color w:val="000000"/>
          <w:sz w:val="28"/>
        </w:rPr>
        <w:t xml:space="preserve">
      Для получения государственной услуги физическое или юридическое лицо (далее – услугополучатель) предоставляет в ветеринарную организацию, либо посредством портала, заявление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изложен в стандарте государственной услуги "Выдача ветеринарного паспорта" согласно </w:t>
      </w:r>
      <w:r>
        <w:rPr>
          <w:rFonts w:ascii="Times New Roman"/>
          <w:b w:val="false"/>
          <w:i w:val="false"/>
          <w:color w:val="000000"/>
          <w:sz w:val="28"/>
        </w:rPr>
        <w:t>приложению 6-1</w:t>
      </w:r>
      <w:r>
        <w:rPr>
          <w:rFonts w:ascii="Times New Roman"/>
          <w:b w:val="false"/>
          <w:i w:val="false"/>
          <w:color w:val="000000"/>
          <w:sz w:val="28"/>
        </w:rPr>
        <w:t xml:space="preserve"> к настоящим Правилам).</w:t>
      </w:r>
    </w:p>
    <w:p>
      <w:pPr>
        <w:spacing w:after="0"/>
        <w:ind w:left="0"/>
        <w:jc w:val="both"/>
      </w:pPr>
      <w:r>
        <w:rPr>
          <w:rFonts w:ascii="Times New Roman"/>
          <w:b w:val="false"/>
          <w:i w:val="false"/>
          <w:color w:val="000000"/>
          <w:sz w:val="28"/>
        </w:rPr>
        <w:t>
      Сведения о документе, удостоверяющем личность физического лица, о регистрации (перерегистрации) юридического лица, о регистрации индивидуального предпринимателя, либо о начале деятельности в качестве индивидуального предпринимателя, ветеринарная организация получает из соответствующих государственных систем через шлюз "электронного правительства".</w:t>
      </w:r>
    </w:p>
    <w:p>
      <w:pPr>
        <w:spacing w:after="0"/>
        <w:ind w:left="0"/>
        <w:jc w:val="both"/>
      </w:pPr>
      <w:r>
        <w:rPr>
          <w:rFonts w:ascii="Times New Roman"/>
          <w:b w:val="false"/>
          <w:i w:val="false"/>
          <w:color w:val="000000"/>
          <w:sz w:val="28"/>
        </w:rPr>
        <w:t xml:space="preserve">
      Информационное взаимодействие портала и информационных систем осуществляется согласно </w:t>
      </w:r>
      <w:r>
        <w:rPr>
          <w:rFonts w:ascii="Times New Roman"/>
          <w:b w:val="false"/>
          <w:i w:val="false"/>
          <w:color w:val="000000"/>
          <w:sz w:val="28"/>
        </w:rPr>
        <w:t>статье 43</w:t>
      </w:r>
      <w:r>
        <w:rPr>
          <w:rFonts w:ascii="Times New Roman"/>
          <w:b w:val="false"/>
          <w:i w:val="false"/>
          <w:color w:val="000000"/>
          <w:sz w:val="28"/>
        </w:rPr>
        <w:t xml:space="preserve"> Закона Республики Казахстан от 24 ноября 2015 года "Об информатизации".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31 -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11" w:id="75"/>
    <w:p>
      <w:pPr>
        <w:spacing w:after="0"/>
        <w:ind w:left="0"/>
        <w:jc w:val="both"/>
      </w:pPr>
      <w:r>
        <w:rPr>
          <w:rFonts w:ascii="Times New Roman"/>
          <w:b w:val="false"/>
          <w:i w:val="false"/>
          <w:color w:val="000000"/>
          <w:sz w:val="28"/>
        </w:rPr>
        <w:t>
      31-1. Работник ветеринарной организации в день поступления осуществляет регистрацию заявления и направляет его руководителю ветеринарной организации, которым назначается ответственный ветеринарный врач.</w:t>
      </w:r>
    </w:p>
    <w:bookmarkEnd w:id="75"/>
    <w:p>
      <w:pPr>
        <w:spacing w:after="0"/>
        <w:ind w:left="0"/>
        <w:jc w:val="both"/>
      </w:pPr>
      <w:r>
        <w:rPr>
          <w:rFonts w:ascii="Times New Roman"/>
          <w:b w:val="false"/>
          <w:i w:val="false"/>
          <w:color w:val="000000"/>
          <w:sz w:val="28"/>
        </w:rPr>
        <w:t xml:space="preserve">
      При обращении услугополучателя после окончания рабочего времени, в выходные и праздничные дни в соответствии с </w:t>
      </w:r>
      <w:r>
        <w:rPr>
          <w:rFonts w:ascii="Times New Roman"/>
          <w:b w:val="false"/>
          <w:i w:val="false"/>
          <w:color w:val="000000"/>
          <w:sz w:val="28"/>
        </w:rPr>
        <w:t>Трудовым</w:t>
      </w:r>
      <w:r>
        <w:rPr>
          <w:rFonts w:ascii="Times New Roman"/>
          <w:b w:val="false"/>
          <w:i w:val="false"/>
          <w:color w:val="000000"/>
          <w:sz w:val="28"/>
        </w:rPr>
        <w:t xml:space="preserve"> кодексом Республики Казахстан от 23 ноября 2015 года, прием заявления и выдача результата оказания государственной услуги осуществляются следующим рабочим днем.</w:t>
      </w:r>
    </w:p>
    <w:p>
      <w:pPr>
        <w:spacing w:after="0"/>
        <w:ind w:left="0"/>
        <w:jc w:val="both"/>
      </w:pPr>
      <w:r>
        <w:rPr>
          <w:rFonts w:ascii="Times New Roman"/>
          <w:b w:val="false"/>
          <w:i w:val="false"/>
          <w:color w:val="000000"/>
          <w:sz w:val="28"/>
        </w:rPr>
        <w:t>
      Подтверждением принятия заявления на бумажном носителе в ветеринарной организации является отметка на его копии о регистрации с указанием даты и времени.</w:t>
      </w:r>
    </w:p>
    <w:p>
      <w:pPr>
        <w:spacing w:after="0"/>
        <w:ind w:left="0"/>
        <w:jc w:val="both"/>
      </w:pPr>
      <w:r>
        <w:rPr>
          <w:rFonts w:ascii="Times New Roman"/>
          <w:b w:val="false"/>
          <w:i w:val="false"/>
          <w:color w:val="000000"/>
          <w:sz w:val="28"/>
        </w:rPr>
        <w:t>
      В случае обращения услугополучателя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31-1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12" w:id="76"/>
    <w:p>
      <w:pPr>
        <w:spacing w:after="0"/>
        <w:ind w:left="0"/>
        <w:jc w:val="both"/>
      </w:pPr>
      <w:r>
        <w:rPr>
          <w:rFonts w:ascii="Times New Roman"/>
          <w:b w:val="false"/>
          <w:i w:val="false"/>
          <w:color w:val="000000"/>
          <w:sz w:val="28"/>
        </w:rPr>
        <w:t>
      31-2. Ответственный ветеринарный врач в течение двух рабочих дней с момента регистрации заявления, проверяет полноту представленных документов.</w:t>
      </w:r>
    </w:p>
    <w:bookmarkEnd w:id="76"/>
    <w:p>
      <w:pPr>
        <w:spacing w:after="0"/>
        <w:ind w:left="0"/>
        <w:jc w:val="both"/>
      </w:pPr>
      <w:r>
        <w:rPr>
          <w:rFonts w:ascii="Times New Roman"/>
          <w:b w:val="false"/>
          <w:i w:val="false"/>
          <w:color w:val="000000"/>
          <w:sz w:val="28"/>
        </w:rPr>
        <w:t>
      В случае представления услугополучателем неполного пакета документов, и (или) представления документов с истекшим сроком действия, ответственный ветеринарный врач готовит и направляет услугополучателю мотивированный отказ в дальнейшем рассмотрении заявления.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31-2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13" w:id="77"/>
    <w:p>
      <w:pPr>
        <w:spacing w:after="0"/>
        <w:ind w:left="0"/>
        <w:jc w:val="both"/>
      </w:pPr>
      <w:r>
        <w:rPr>
          <w:rFonts w:ascii="Times New Roman"/>
          <w:b w:val="false"/>
          <w:i w:val="false"/>
          <w:color w:val="000000"/>
          <w:sz w:val="28"/>
        </w:rPr>
        <w:t xml:space="preserve">
      31-3. В случае предоставления услугополучателем полного пакета документов, ответственный ветеринарный врач проверяет индивидуальный номер сельскохозяйственного животного в базе данных, оформляет результат оказания государственной услуги – ветеринарный паспорт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либо мотивированный отказ в оказании государственной услуги по форме согласно </w:t>
      </w:r>
      <w:r>
        <w:rPr>
          <w:rFonts w:ascii="Times New Roman"/>
          <w:b w:val="false"/>
          <w:i w:val="false"/>
          <w:color w:val="000000"/>
          <w:sz w:val="28"/>
        </w:rPr>
        <w:t>приложению 6-2</w:t>
      </w:r>
      <w:r>
        <w:rPr>
          <w:rFonts w:ascii="Times New Roman"/>
          <w:b w:val="false"/>
          <w:i w:val="false"/>
          <w:color w:val="000000"/>
          <w:sz w:val="28"/>
        </w:rPr>
        <w:t xml:space="preserve"> к настоящим Правилам.</w:t>
      </w:r>
    </w:p>
    <w:bookmarkEnd w:id="77"/>
    <w:p>
      <w:pPr>
        <w:spacing w:after="0"/>
        <w:ind w:left="0"/>
        <w:jc w:val="both"/>
      </w:pPr>
      <w:r>
        <w:rPr>
          <w:rFonts w:ascii="Times New Roman"/>
          <w:b w:val="false"/>
          <w:i w:val="false"/>
          <w:color w:val="000000"/>
          <w:sz w:val="28"/>
        </w:rPr>
        <w:t>
      Ветеринарный паспорт оформляется в бумажной форме. Сведения в ветеринарный паспорт заносятся ветеринарным врачом ветеринарной организации, скрепляются подписью и печатью ветеринарного врача ветеринарной организации.</w:t>
      </w:r>
    </w:p>
    <w:p>
      <w:pPr>
        <w:spacing w:after="0"/>
        <w:ind w:left="0"/>
        <w:jc w:val="both"/>
      </w:pPr>
      <w:r>
        <w:rPr>
          <w:rFonts w:ascii="Times New Roman"/>
          <w:b w:val="false"/>
          <w:i w:val="false"/>
          <w:color w:val="000000"/>
          <w:sz w:val="28"/>
        </w:rPr>
        <w:t>
      При обращении услугополучателя через портал, в "личный кабинет" услугополучателя направляется информация о месте, дате и времени получения ветеринарного паспорта, либо мотивированный отказ в оказании государственной услуги в форме электронного документа, удостоверенного ЭЦП уполномоченного лица ветеринарной организации.</w:t>
      </w:r>
    </w:p>
    <w:p>
      <w:pPr>
        <w:spacing w:after="0"/>
        <w:ind w:left="0"/>
        <w:jc w:val="both"/>
      </w:pPr>
      <w:r>
        <w:rPr>
          <w:rFonts w:ascii="Times New Roman"/>
          <w:b w:val="false"/>
          <w:i w:val="false"/>
          <w:color w:val="000000"/>
          <w:sz w:val="28"/>
        </w:rPr>
        <w:t>
      Срок выдачи результата оказания государственной услуги составляет три рабочих дня с момента подачи заявления.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31-3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1" w:id="78"/>
    <w:p>
      <w:pPr>
        <w:spacing w:after="0"/>
        <w:ind w:left="0"/>
        <w:jc w:val="both"/>
      </w:pPr>
      <w:r>
        <w:rPr>
          <w:rFonts w:ascii="Times New Roman"/>
          <w:b w:val="false"/>
          <w:i w:val="false"/>
          <w:color w:val="000000"/>
          <w:sz w:val="28"/>
        </w:rPr>
        <w:t>
      32. Ветеринарный паспорт на сельскохозяйственных животных выдается индивидуально, за исключением мелкого рогатого скота, свиней.</w:t>
      </w:r>
    </w:p>
    <w:bookmarkEnd w:id="78"/>
    <w:p>
      <w:pPr>
        <w:spacing w:after="0"/>
        <w:ind w:left="0"/>
        <w:jc w:val="both"/>
      </w:pPr>
      <w:r>
        <w:rPr>
          <w:rFonts w:ascii="Times New Roman"/>
          <w:b w:val="false"/>
          <w:i w:val="false"/>
          <w:color w:val="000000"/>
          <w:sz w:val="28"/>
        </w:rPr>
        <w:t xml:space="preserve">
      Номер паспорта соответствует индивидуальному номеру сельскохозяйственных животных, указанному в </w:t>
      </w:r>
      <w:r>
        <w:rPr>
          <w:rFonts w:ascii="Times New Roman"/>
          <w:b w:val="false"/>
          <w:i w:val="false"/>
          <w:color w:val="000000"/>
          <w:sz w:val="28"/>
        </w:rPr>
        <w:t>пункте 3</w:t>
      </w:r>
      <w:r>
        <w:rPr>
          <w:rFonts w:ascii="Times New Roman"/>
          <w:b w:val="false"/>
          <w:i w:val="false"/>
          <w:color w:val="000000"/>
          <w:sz w:val="28"/>
        </w:rPr>
        <w:t xml:space="preserve"> настоящих Правил.</w:t>
      </w:r>
    </w:p>
    <w:bookmarkStart w:name="z42" w:id="79"/>
    <w:p>
      <w:pPr>
        <w:spacing w:after="0"/>
        <w:ind w:left="0"/>
        <w:jc w:val="both"/>
      </w:pPr>
      <w:r>
        <w:rPr>
          <w:rFonts w:ascii="Times New Roman"/>
          <w:b w:val="false"/>
          <w:i w:val="false"/>
          <w:color w:val="000000"/>
          <w:sz w:val="28"/>
        </w:rPr>
        <w:t xml:space="preserve">
      33. Ветеринарный паспорт на мелкий рогатый скот (овцы, козы), свиней выдается на группу (отару). При выдаче паспорта на группу (отару) мелкого рогатого скота, свиней в номере ветеринарного паспорта указываются первые четыре символа индивидуального номера соответствующего вида сельскохозяйственных животных, указанных в пунктах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настоящих Правил, и количество сельскохозяйственных животных в группе (отаре). В ветеринарный паспорт заносятся индивидуальные номера каждого сельскохозяйственного животного группы (отары).</w:t>
      </w:r>
    </w:p>
    <w:bookmarkEnd w:id="79"/>
    <w:bookmarkStart w:name="z43" w:id="80"/>
    <w:p>
      <w:pPr>
        <w:spacing w:after="0"/>
        <w:ind w:left="0"/>
        <w:jc w:val="both"/>
      </w:pPr>
      <w:r>
        <w:rPr>
          <w:rFonts w:ascii="Times New Roman"/>
          <w:b w:val="false"/>
          <w:i w:val="false"/>
          <w:color w:val="000000"/>
          <w:sz w:val="28"/>
        </w:rPr>
        <w:t>
      34. Сведения о проведенных ветеринарных обработках и диагностических исследованиях сельскохозяйственного животного и другие сведения о сельскохозяйственном животном (пол, масть, возраст сельскохозяйственного животного, дополнительные признаки) заносятся в базу данных.</w:t>
      </w:r>
    </w:p>
    <w:bookmarkEnd w:id="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34 -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4" w:id="81"/>
    <w:p>
      <w:pPr>
        <w:spacing w:after="0"/>
        <w:ind w:left="0"/>
        <w:jc w:val="both"/>
      </w:pPr>
      <w:r>
        <w:rPr>
          <w:rFonts w:ascii="Times New Roman"/>
          <w:b w:val="false"/>
          <w:i w:val="false"/>
          <w:color w:val="000000"/>
          <w:sz w:val="28"/>
        </w:rPr>
        <w:t>
      35. Последующее обновление данных ветеринарного паспорта осуществляется в процессе проведения ветеринарных мероприятий, смены владельца, при перемещении сельскохозяйственных животных с территории одной административно-территориальной единицы на территорию другой административно-территориальной единицы и в других случаях.</w:t>
      </w:r>
    </w:p>
    <w:bookmarkEnd w:id="81"/>
    <w:bookmarkStart w:name="z45" w:id="82"/>
    <w:p>
      <w:pPr>
        <w:spacing w:after="0"/>
        <w:ind w:left="0"/>
        <w:jc w:val="both"/>
      </w:pPr>
      <w:r>
        <w:rPr>
          <w:rFonts w:ascii="Times New Roman"/>
          <w:b w:val="false"/>
          <w:i w:val="false"/>
          <w:color w:val="000000"/>
          <w:sz w:val="28"/>
        </w:rPr>
        <w:t>
      36. При выбытии крупных сельскохозяйственных животных (реализация на воспроизводство) ветеринарный паспорт передается новому владельцу сельскохозяйственного животного с соответствующей отметкой в нем.</w:t>
      </w:r>
    </w:p>
    <w:bookmarkEnd w:id="82"/>
    <w:p>
      <w:pPr>
        <w:spacing w:after="0"/>
        <w:ind w:left="0"/>
        <w:jc w:val="both"/>
      </w:pPr>
      <w:r>
        <w:rPr>
          <w:rFonts w:ascii="Times New Roman"/>
          <w:b w:val="false"/>
          <w:i w:val="false"/>
          <w:color w:val="000000"/>
          <w:sz w:val="28"/>
        </w:rPr>
        <w:t>
      При выбытии части группы (отары) мелких сельскохозяйственных животных (реализация на воспроизводство) новому владельцу выдается выписка из ветеринарного паспорта. По прибытию мелкого сельскохозяйственного животного в пункт назначения, оформляется ветеринарный паспорт без изменения имеющегося индивидуального номера сельскохозяйственного животного.</w:t>
      </w:r>
    </w:p>
    <w:p>
      <w:pPr>
        <w:spacing w:after="0"/>
        <w:ind w:left="0"/>
        <w:jc w:val="both"/>
      </w:pPr>
      <w:r>
        <w:rPr>
          <w:rFonts w:ascii="Times New Roman"/>
          <w:b w:val="false"/>
          <w:i w:val="false"/>
          <w:color w:val="000000"/>
          <w:sz w:val="28"/>
        </w:rPr>
        <w:t>
      Соответствующие сведения вносятся в базу данных.</w:t>
      </w:r>
    </w:p>
    <w:bookmarkStart w:name="z46" w:id="83"/>
    <w:p>
      <w:pPr>
        <w:spacing w:after="0"/>
        <w:ind w:left="0"/>
        <w:jc w:val="both"/>
      </w:pPr>
      <w:r>
        <w:rPr>
          <w:rFonts w:ascii="Times New Roman"/>
          <w:b w:val="false"/>
          <w:i w:val="false"/>
          <w:color w:val="000000"/>
          <w:sz w:val="28"/>
        </w:rPr>
        <w:t>
      37. После убоя сельскохозяйственных животных на убойных площадках (площадках по убою), убойных пунктах и мясоперерабатывающих предприятиях ветеринарные паспорта и изделия (средства) для проведения идентификации сельскохозяйственных животных передаются по описи ветеринарным организациям ветеринарными врачами убойных площадок (площадок по убою), убойных пунктов и мясоперерабатывающих предприятий, а при убое сельскохозяйственных животных для личного потребления - владельцами.</w:t>
      </w:r>
    </w:p>
    <w:bookmarkEnd w:id="83"/>
    <w:bookmarkStart w:name="z47" w:id="84"/>
    <w:p>
      <w:pPr>
        <w:spacing w:after="0"/>
        <w:ind w:left="0"/>
        <w:jc w:val="both"/>
      </w:pPr>
      <w:r>
        <w:rPr>
          <w:rFonts w:ascii="Times New Roman"/>
          <w:b w:val="false"/>
          <w:i w:val="false"/>
          <w:color w:val="000000"/>
          <w:sz w:val="28"/>
        </w:rPr>
        <w:t>
      38. При гибели животного, а также возникновении случаев, предусмотренных в пункте 29 настоящих Правил, ветеринарные паспорта и изделия (средства) для проведения идентификации сельскохозяйственных животных уничтожаются ветеринарными организациями с направлением соответствующей информации в подразделения местных исполнительных органов.</w:t>
      </w:r>
    </w:p>
    <w:bookmarkEnd w:id="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38 -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8" w:id="85"/>
    <w:p>
      <w:pPr>
        <w:spacing w:after="0"/>
        <w:ind w:left="0"/>
        <w:jc w:val="both"/>
      </w:pPr>
      <w:r>
        <w:rPr>
          <w:rFonts w:ascii="Times New Roman"/>
          <w:b w:val="false"/>
          <w:i w:val="false"/>
          <w:color w:val="000000"/>
          <w:sz w:val="28"/>
        </w:rPr>
        <w:t>
      39. Выдача дубликата ветеринарного паспорта производится при его утере или порче.</w:t>
      </w:r>
    </w:p>
    <w:bookmarkEnd w:id="85"/>
    <w:p>
      <w:pPr>
        <w:spacing w:after="0"/>
        <w:ind w:left="0"/>
        <w:jc w:val="both"/>
      </w:pPr>
      <w:r>
        <w:rPr>
          <w:rFonts w:ascii="Times New Roman"/>
          <w:b w:val="false"/>
          <w:i w:val="false"/>
          <w:color w:val="000000"/>
          <w:sz w:val="28"/>
        </w:rPr>
        <w:t xml:space="preserve">
      Для получения дубликата ветеринарного паспорта услугополучатель предоставляет в ветеринарную организацию, либо посредством портала, заявление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p>
      <w:pPr>
        <w:spacing w:after="0"/>
        <w:ind w:left="0"/>
        <w:jc w:val="both"/>
      </w:pPr>
      <w:r>
        <w:rPr>
          <w:rFonts w:ascii="Times New Roman"/>
          <w:b w:val="false"/>
          <w:i w:val="false"/>
          <w:color w:val="000000"/>
          <w:sz w:val="28"/>
        </w:rPr>
        <w:t xml:space="preserve">
      Утерянные, испорченные ветеринарные паспорта считаются недействительными со дня подачи владельцами сельскохозяйственных животных заявления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p>
      <w:pPr>
        <w:spacing w:after="0"/>
        <w:ind w:left="0"/>
        <w:jc w:val="both"/>
      </w:pPr>
      <w:r>
        <w:rPr>
          <w:rFonts w:ascii="Times New Roman"/>
          <w:b w:val="false"/>
          <w:i w:val="false"/>
          <w:color w:val="000000"/>
          <w:sz w:val="28"/>
        </w:rPr>
        <w:t xml:space="preserve">
      При поступлении заявления на получение дубликата ветеринарного паспорта, ветеринарный врач ветеринарной организации в течение двух рабочих дней со дня подачи заявления проверяет индивидуальный номер сельскохозяйственного животного в базе данных, оформляет дубликат ветеринарного паспорта с надписью "Дубликат" в правом верхнем углу и указанием даты первичной выдачи ветеринарного паспорта и даты его переоформления, либо мотивированный отказ в оказании государственной услуги по форме согласно </w:t>
      </w:r>
      <w:r>
        <w:rPr>
          <w:rFonts w:ascii="Times New Roman"/>
          <w:b w:val="false"/>
          <w:i w:val="false"/>
          <w:color w:val="000000"/>
          <w:sz w:val="28"/>
        </w:rPr>
        <w:t>приложению 6-2</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39 -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9" w:id="86"/>
    <w:p>
      <w:pPr>
        <w:spacing w:after="0"/>
        <w:ind w:left="0"/>
        <w:jc w:val="both"/>
      </w:pPr>
      <w:r>
        <w:rPr>
          <w:rFonts w:ascii="Times New Roman"/>
          <w:b w:val="false"/>
          <w:i w:val="false"/>
          <w:color w:val="000000"/>
          <w:sz w:val="28"/>
        </w:rPr>
        <w:t xml:space="preserve">
      40. В случае необходимости получения выписки из ветеринарного паспорта, услугополучатель предоставляет в ветеринарную организацию, либо посредством портала, заявление по форме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w:t>
      </w:r>
    </w:p>
    <w:bookmarkEnd w:id="86"/>
    <w:p>
      <w:pPr>
        <w:spacing w:after="0"/>
        <w:ind w:left="0"/>
        <w:jc w:val="both"/>
      </w:pPr>
      <w:r>
        <w:rPr>
          <w:rFonts w:ascii="Times New Roman"/>
          <w:b w:val="false"/>
          <w:i w:val="false"/>
          <w:color w:val="000000"/>
          <w:sz w:val="28"/>
        </w:rPr>
        <w:t xml:space="preserve">
      Ветеринарный врач ветеринарной организации в течение тридцати минут рассматривает заявление и выдает выписку из ветеринарного паспорта, либо мотивированный отказ в оказании государственной услуги по форме согласно </w:t>
      </w:r>
      <w:r>
        <w:rPr>
          <w:rFonts w:ascii="Times New Roman"/>
          <w:b w:val="false"/>
          <w:i w:val="false"/>
          <w:color w:val="000000"/>
          <w:sz w:val="28"/>
        </w:rPr>
        <w:t>приложению 6-2</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40 - в редакции приказа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14" w:id="87"/>
    <w:p>
      <w:pPr>
        <w:spacing w:after="0"/>
        <w:ind w:left="0"/>
        <w:jc w:val="both"/>
      </w:pPr>
      <w:r>
        <w:rPr>
          <w:rFonts w:ascii="Times New Roman"/>
          <w:b w:val="false"/>
          <w:i w:val="false"/>
          <w:color w:val="000000"/>
          <w:sz w:val="28"/>
        </w:rPr>
        <w:t>
      40-1. Основаниями для отказа в оказании государственной услуги являются:</w:t>
      </w:r>
    </w:p>
    <w:bookmarkEnd w:id="87"/>
    <w:bookmarkStart w:name="z215" w:id="88"/>
    <w:p>
      <w:pPr>
        <w:spacing w:after="0"/>
        <w:ind w:left="0"/>
        <w:jc w:val="both"/>
      </w:pPr>
      <w:r>
        <w:rPr>
          <w:rFonts w:ascii="Times New Roman"/>
          <w:b w:val="false"/>
          <w:i w:val="false"/>
          <w:color w:val="000000"/>
          <w:sz w:val="28"/>
        </w:rPr>
        <w:t>
      1) установление недостоверности документов, представленных услугополучателем для получения ветеринарного паспорта, и (или) данных (сведений), содержащихся в них;</w:t>
      </w:r>
    </w:p>
    <w:bookmarkEnd w:id="88"/>
    <w:bookmarkStart w:name="z216" w:id="89"/>
    <w:p>
      <w:pPr>
        <w:spacing w:after="0"/>
        <w:ind w:left="0"/>
        <w:jc w:val="both"/>
      </w:pPr>
      <w:r>
        <w:rPr>
          <w:rFonts w:ascii="Times New Roman"/>
          <w:b w:val="false"/>
          <w:i w:val="false"/>
          <w:color w:val="000000"/>
          <w:sz w:val="28"/>
        </w:rPr>
        <w:t>
      2) несоответствие услугополучателя и (или) представленных данных и сведений, необходимых для оказания государственной услуги, требованиям, установленным настоящими Правилами;</w:t>
      </w:r>
    </w:p>
    <w:bookmarkEnd w:id="89"/>
    <w:bookmarkStart w:name="z217" w:id="90"/>
    <w:p>
      <w:pPr>
        <w:spacing w:after="0"/>
        <w:ind w:left="0"/>
        <w:jc w:val="both"/>
      </w:pPr>
      <w:r>
        <w:rPr>
          <w:rFonts w:ascii="Times New Roman"/>
          <w:b w:val="false"/>
          <w:i w:val="false"/>
          <w:color w:val="000000"/>
          <w:sz w:val="28"/>
        </w:rPr>
        <w:t>
      3) в отношении услугополучателя имеется вступившее в законную силу решение (приговор) суда о запрещении деятельности или отдельных видов деятельности, требующих получения ветеринарного паспорта.</w:t>
      </w:r>
    </w:p>
    <w:bookmarkEnd w:id="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40-1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40-2. Ветеринарная организация обеспечивает внесение данных о стадии оказания государственной услуги в информационную систему мониторинга оказания государственных услуг согласно подпункту 11) пункта 2 </w:t>
      </w:r>
      <w:r>
        <w:rPr>
          <w:rFonts w:ascii="Times New Roman"/>
          <w:b w:val="false"/>
          <w:i w:val="false"/>
          <w:color w:val="000000"/>
          <w:sz w:val="28"/>
        </w:rPr>
        <w:t>статьи 5</w:t>
      </w:r>
      <w:r>
        <w:rPr>
          <w:rFonts w:ascii="Times New Roman"/>
          <w:b w:val="false"/>
          <w:i w:val="false"/>
          <w:color w:val="000000"/>
          <w:sz w:val="28"/>
        </w:rPr>
        <w:t xml:space="preserve"> Закона о государственных услугах.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40-2 в соответствии с приказом Министра сельского хозяйства РК от 30.12.2020 </w:t>
      </w:r>
      <w:r>
        <w:rPr>
          <w:rFonts w:ascii="Times New Roman"/>
          <w:b w:val="false"/>
          <w:i w:val="false"/>
          <w:color w:val="00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18" w:id="91"/>
    <w:p>
      <w:pPr>
        <w:spacing w:after="0"/>
        <w:ind w:left="0"/>
        <w:jc w:val="left"/>
      </w:pPr>
      <w:r>
        <w:rPr>
          <w:rFonts w:ascii="Times New Roman"/>
          <w:b/>
          <w:i w:val="false"/>
          <w:color w:val="000000"/>
        </w:rPr>
        <w:t xml:space="preserve"> Глава 4. Порядок обжалования решений, действий (бездействия) ветеринарных организаций и (или) их должностных лиц по вопросам оказания государственных услуг</w:t>
      </w:r>
    </w:p>
    <w:bookmarkEnd w:id="91"/>
    <w:p>
      <w:pPr>
        <w:spacing w:after="0"/>
        <w:ind w:left="0"/>
        <w:jc w:val="both"/>
      </w:pPr>
      <w:r>
        <w:rPr>
          <w:rFonts w:ascii="Times New Roman"/>
          <w:b w:val="false"/>
          <w:i w:val="false"/>
          <w:color w:val="ff0000"/>
          <w:sz w:val="28"/>
        </w:rPr>
        <w:t xml:space="preserve">
      Сноска. Правила дополнены главой 4 в соответствии с приказом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219" w:id="92"/>
    <w:p>
      <w:pPr>
        <w:spacing w:after="0"/>
        <w:ind w:left="0"/>
        <w:jc w:val="both"/>
      </w:pPr>
      <w:r>
        <w:rPr>
          <w:rFonts w:ascii="Times New Roman"/>
          <w:b w:val="false"/>
          <w:i w:val="false"/>
          <w:color w:val="000000"/>
          <w:sz w:val="28"/>
        </w:rPr>
        <w:t>
      41. Жалоба на решение, действие (бездействие) ветеринарной организации по вопросам оказания государственных услуг подается на имя руководителя ветеринарной организации, местного исполнительного органа,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92"/>
    <w:bookmarkStart w:name="z220" w:id="93"/>
    <w:p>
      <w:pPr>
        <w:spacing w:after="0"/>
        <w:ind w:left="0"/>
        <w:jc w:val="both"/>
      </w:pPr>
      <w:r>
        <w:rPr>
          <w:rFonts w:ascii="Times New Roman"/>
          <w:b w:val="false"/>
          <w:i w:val="false"/>
          <w:color w:val="000000"/>
          <w:sz w:val="28"/>
        </w:rPr>
        <w:t xml:space="preserve">
      42. Жалоба услугополучателя в соответствии с пунктом 2 </w:t>
      </w:r>
      <w:r>
        <w:rPr>
          <w:rFonts w:ascii="Times New Roman"/>
          <w:b w:val="false"/>
          <w:i w:val="false"/>
          <w:color w:val="000000"/>
          <w:sz w:val="28"/>
        </w:rPr>
        <w:t>статьи 25</w:t>
      </w:r>
      <w:r>
        <w:rPr>
          <w:rFonts w:ascii="Times New Roman"/>
          <w:b w:val="false"/>
          <w:i w:val="false"/>
          <w:color w:val="000000"/>
          <w:sz w:val="28"/>
        </w:rPr>
        <w:t xml:space="preserve"> Закона о государственных услугах подлежит рассмотрению:</w:t>
      </w:r>
    </w:p>
    <w:bookmarkEnd w:id="93"/>
    <w:bookmarkStart w:name="z221" w:id="94"/>
    <w:p>
      <w:pPr>
        <w:spacing w:after="0"/>
        <w:ind w:left="0"/>
        <w:jc w:val="both"/>
      </w:pPr>
      <w:r>
        <w:rPr>
          <w:rFonts w:ascii="Times New Roman"/>
          <w:b w:val="false"/>
          <w:i w:val="false"/>
          <w:color w:val="000000"/>
          <w:sz w:val="28"/>
        </w:rPr>
        <w:t>
      ветеринарной организацией, местным исполнительным органом – в течение 5 (пяти) рабочих дней со дня ее регистрации;</w:t>
      </w:r>
    </w:p>
    <w:bookmarkEnd w:id="94"/>
    <w:bookmarkStart w:name="z222" w:id="95"/>
    <w:p>
      <w:pPr>
        <w:spacing w:after="0"/>
        <w:ind w:left="0"/>
        <w:jc w:val="both"/>
      </w:pPr>
      <w:r>
        <w:rPr>
          <w:rFonts w:ascii="Times New Roman"/>
          <w:b w:val="false"/>
          <w:i w:val="false"/>
          <w:color w:val="000000"/>
          <w:sz w:val="28"/>
        </w:rPr>
        <w:t>
      уполномоченным органом по оценке и контролю за качеством оказания государственных услуг – в течение 15 (пятнадцати) рабочих дней со дня ее регистрации.</w:t>
      </w:r>
    </w:p>
    <w:bookmarkEnd w:id="95"/>
    <w:bookmarkStart w:name="z223" w:id="96"/>
    <w:p>
      <w:pPr>
        <w:spacing w:after="0"/>
        <w:ind w:left="0"/>
        <w:jc w:val="both"/>
      </w:pPr>
      <w:r>
        <w:rPr>
          <w:rFonts w:ascii="Times New Roman"/>
          <w:b w:val="false"/>
          <w:i w:val="false"/>
          <w:color w:val="000000"/>
          <w:sz w:val="28"/>
        </w:rPr>
        <w:t xml:space="preserve">
      43. Срок рассмотрения жалобы ветеринарной организацией, местным исполнительным органом, уполномоченным органом по оценке и контролю за качеством оказания государственных услуг в соответствии с </w:t>
      </w:r>
      <w:r>
        <w:rPr>
          <w:rFonts w:ascii="Times New Roman"/>
          <w:b w:val="false"/>
          <w:i w:val="false"/>
          <w:color w:val="000000"/>
          <w:sz w:val="28"/>
        </w:rPr>
        <w:t>пунктом 4</w:t>
      </w:r>
      <w:r>
        <w:rPr>
          <w:rFonts w:ascii="Times New Roman"/>
          <w:b w:val="false"/>
          <w:i w:val="false"/>
          <w:color w:val="000000"/>
          <w:sz w:val="28"/>
        </w:rPr>
        <w:t xml:space="preserve"> статьи 25 Закона о государственных услугах продлевается не более чем на 10 (десять) рабочих дней в случаях необходимости:</w:t>
      </w:r>
    </w:p>
    <w:bookmarkEnd w:id="96"/>
    <w:bookmarkStart w:name="z224" w:id="97"/>
    <w:p>
      <w:pPr>
        <w:spacing w:after="0"/>
        <w:ind w:left="0"/>
        <w:jc w:val="both"/>
      </w:pPr>
      <w:r>
        <w:rPr>
          <w:rFonts w:ascii="Times New Roman"/>
          <w:b w:val="false"/>
          <w:i w:val="false"/>
          <w:color w:val="000000"/>
          <w:sz w:val="28"/>
        </w:rPr>
        <w:t>
      1) проведения дополнительного изучения или проверки по жалобе либо проверки с выездом на место;</w:t>
      </w:r>
    </w:p>
    <w:bookmarkEnd w:id="97"/>
    <w:bookmarkStart w:name="z225" w:id="98"/>
    <w:p>
      <w:pPr>
        <w:spacing w:after="0"/>
        <w:ind w:left="0"/>
        <w:jc w:val="both"/>
      </w:pPr>
      <w:r>
        <w:rPr>
          <w:rFonts w:ascii="Times New Roman"/>
          <w:b w:val="false"/>
          <w:i w:val="false"/>
          <w:color w:val="000000"/>
          <w:sz w:val="28"/>
        </w:rPr>
        <w:t>
      2) получения дополнительной информации.</w:t>
      </w:r>
    </w:p>
    <w:bookmarkEnd w:id="98"/>
    <w:bookmarkStart w:name="z226" w:id="99"/>
    <w:p>
      <w:pPr>
        <w:spacing w:after="0"/>
        <w:ind w:left="0"/>
        <w:jc w:val="both"/>
      </w:pPr>
      <w:r>
        <w:rPr>
          <w:rFonts w:ascii="Times New Roman"/>
          <w:b w:val="false"/>
          <w:i w:val="false"/>
          <w:color w:val="000000"/>
          <w:sz w:val="28"/>
        </w:rPr>
        <w:t>
      В случае продления срока рассмотрения жалобы должностное лицо, наделенное полномочиями по рассмотрению жалоб, в течение 3 (трех) рабочих дней с момента продления срока рассмотрения жалобы сообщает в письменной форме (при подаче жалобы на бумажном носителе) или электронной форме (при подаче жалобы в электронном виде) услугополучателю, подавшему жалобу, о продлении срока рассмотрения жалобы с указанием причин продления.</w:t>
      </w:r>
    </w:p>
    <w:bookmarkEnd w:id="99"/>
    <w:bookmarkStart w:name="z227" w:id="100"/>
    <w:p>
      <w:pPr>
        <w:spacing w:after="0"/>
        <w:ind w:left="0"/>
        <w:jc w:val="both"/>
      </w:pPr>
      <w:r>
        <w:rPr>
          <w:rFonts w:ascii="Times New Roman"/>
          <w:b w:val="false"/>
          <w:i w:val="false"/>
          <w:color w:val="000000"/>
          <w:sz w:val="28"/>
        </w:rPr>
        <w:t xml:space="preserve">
      44. В случаях несогласия с результатами оказания государственной услуги, услугополучатель обращается в суд в соответствии с подпунктом 6) </w:t>
      </w:r>
      <w:r>
        <w:rPr>
          <w:rFonts w:ascii="Times New Roman"/>
          <w:b w:val="false"/>
          <w:i w:val="false"/>
          <w:color w:val="000000"/>
          <w:sz w:val="28"/>
        </w:rPr>
        <w:t>пункта 1</w:t>
      </w:r>
      <w:r>
        <w:rPr>
          <w:rFonts w:ascii="Times New Roman"/>
          <w:b w:val="false"/>
          <w:i w:val="false"/>
          <w:color w:val="000000"/>
          <w:sz w:val="28"/>
        </w:rPr>
        <w:t xml:space="preserve"> статьи 4 Закона о государственных услугах.</w:t>
      </w:r>
    </w:p>
    <w:bookmarkEnd w:id="10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bl>
    <w:bookmarkStart w:name="z51" w:id="101"/>
    <w:p>
      <w:pPr>
        <w:spacing w:after="0"/>
        <w:ind w:left="0"/>
        <w:jc w:val="left"/>
      </w:pPr>
      <w:r>
        <w:rPr>
          <w:rFonts w:ascii="Times New Roman"/>
          <w:b/>
          <w:i w:val="false"/>
          <w:color w:val="000000"/>
        </w:rPr>
        <w:t xml:space="preserve"> Литерные и цифровые коды Республики Казахстан, областей, городов республиканского значения, столицы, для проведения идентификации сельскохозяйственных животных</w:t>
      </w:r>
    </w:p>
    <w:bookmarkEnd w:id="101"/>
    <w:p>
      <w:pPr>
        <w:spacing w:after="0"/>
        <w:ind w:left="0"/>
        <w:jc w:val="both"/>
      </w:pPr>
      <w:r>
        <w:rPr>
          <w:rFonts w:ascii="Times New Roman"/>
          <w:b w:val="false"/>
          <w:i w:val="false"/>
          <w:color w:val="ff0000"/>
          <w:sz w:val="28"/>
        </w:rPr>
        <w:t xml:space="preserve">
      Сноска. Приложение 1 в редакции приказа Заместителя Премьер-Министра РК - Министра сельского хозяйства РК от 24.01.2019 </w:t>
      </w:r>
      <w:r>
        <w:rPr>
          <w:rFonts w:ascii="Times New Roman"/>
          <w:b w:val="false"/>
          <w:i w:val="false"/>
          <w:color w:val="ff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приказом Министра сельского хозяйства РК от 20.08.2019 </w:t>
      </w:r>
      <w:r>
        <w:rPr>
          <w:rFonts w:ascii="Times New Roman"/>
          <w:b w:val="false"/>
          <w:i w:val="false"/>
          <w:color w:val="ff0000"/>
          <w:sz w:val="28"/>
        </w:rPr>
        <w:t>№ 304</w:t>
      </w:r>
      <w:r>
        <w:rPr>
          <w:rFonts w:ascii="Times New Roman"/>
          <w:b w:val="false"/>
          <w:i w:val="false"/>
          <w:color w:val="ff0000"/>
          <w:sz w:val="28"/>
        </w:rPr>
        <w:t xml:space="preserve"> (вводится в действие по истечении десяти календарного дня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238"/>
        <w:gridCol w:w="3400"/>
        <w:gridCol w:w="3730"/>
        <w:gridCol w:w="1932"/>
      </w:tblGrid>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 п/п
</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Литерный код
</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Цифровой код для штрих-кода
</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Наименование
</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KZ</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Казахстан</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Акмолинская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Алматинская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Актюбинская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Атырауская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Восточно-Казахстанская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Жамбылская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Западно-Казахстанская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Костанайская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Карагандинская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Кызылординская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Мангистауская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Северо-Казахстанская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Туркестанская область</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Алматы</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r>
      <w:tr>
        <w:trPr>
          <w:trHeight w:val="30" w:hRule="atLeast"/>
        </w:trPr>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Y</w:t>
            </w:r>
          </w:p>
        </w:tc>
        <w:tc>
          <w:tcPr>
            <w:tcW w:w="3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Шымкент</w:t>
            </w:r>
          </w:p>
        </w:tc>
      </w:tr>
    </w:tbl>
    <w:bookmarkStart w:name="z193" w:id="102"/>
    <w:p>
      <w:pPr>
        <w:spacing w:after="0"/>
        <w:ind w:left="0"/>
        <w:jc w:val="both"/>
      </w:pPr>
      <w:r>
        <w:rPr>
          <w:rFonts w:ascii="Times New Roman"/>
          <w:b w:val="false"/>
          <w:i w:val="false"/>
          <w:color w:val="000000"/>
          <w:sz w:val="28"/>
        </w:rPr>
        <w:t>
      Цифровой код сельскохозяйственных животных</w:t>
      </w:r>
    </w:p>
    <w:bookmarkEnd w:id="102"/>
    <w:bookmarkStart w:name="z194" w:id="103"/>
    <w:p>
      <w:pPr>
        <w:spacing w:after="0"/>
        <w:ind w:left="0"/>
        <w:jc w:val="both"/>
      </w:pPr>
      <w:r>
        <w:rPr>
          <w:rFonts w:ascii="Times New Roman"/>
          <w:b w:val="false"/>
          <w:i w:val="false"/>
          <w:color w:val="000000"/>
          <w:sz w:val="28"/>
        </w:rPr>
        <w:t>
      1 - крупный рогатый скот</w:t>
      </w:r>
    </w:p>
    <w:bookmarkEnd w:id="103"/>
    <w:bookmarkStart w:name="z195" w:id="104"/>
    <w:p>
      <w:pPr>
        <w:spacing w:after="0"/>
        <w:ind w:left="0"/>
        <w:jc w:val="both"/>
      </w:pPr>
      <w:r>
        <w:rPr>
          <w:rFonts w:ascii="Times New Roman"/>
          <w:b w:val="false"/>
          <w:i w:val="false"/>
          <w:color w:val="000000"/>
          <w:sz w:val="28"/>
        </w:rPr>
        <w:t>
      2 - мелкий рогатый скот</w:t>
      </w:r>
    </w:p>
    <w:bookmarkEnd w:id="104"/>
    <w:bookmarkStart w:name="z196" w:id="105"/>
    <w:p>
      <w:pPr>
        <w:spacing w:after="0"/>
        <w:ind w:left="0"/>
        <w:jc w:val="both"/>
      </w:pPr>
      <w:r>
        <w:rPr>
          <w:rFonts w:ascii="Times New Roman"/>
          <w:b w:val="false"/>
          <w:i w:val="false"/>
          <w:color w:val="000000"/>
          <w:sz w:val="28"/>
        </w:rPr>
        <w:t>
      3 - свиньи</w:t>
      </w:r>
    </w:p>
    <w:bookmarkEnd w:id="105"/>
    <w:bookmarkStart w:name="z197" w:id="106"/>
    <w:p>
      <w:pPr>
        <w:spacing w:after="0"/>
        <w:ind w:left="0"/>
        <w:jc w:val="both"/>
      </w:pPr>
      <w:r>
        <w:rPr>
          <w:rFonts w:ascii="Times New Roman"/>
          <w:b w:val="false"/>
          <w:i w:val="false"/>
          <w:color w:val="000000"/>
          <w:sz w:val="28"/>
        </w:rPr>
        <w:t>
      4 - лошади</w:t>
      </w:r>
    </w:p>
    <w:bookmarkEnd w:id="106"/>
    <w:bookmarkStart w:name="z198" w:id="107"/>
    <w:p>
      <w:pPr>
        <w:spacing w:after="0"/>
        <w:ind w:left="0"/>
        <w:jc w:val="both"/>
      </w:pPr>
      <w:r>
        <w:rPr>
          <w:rFonts w:ascii="Times New Roman"/>
          <w:b w:val="false"/>
          <w:i w:val="false"/>
          <w:color w:val="000000"/>
          <w:sz w:val="28"/>
        </w:rPr>
        <w:t>
      5 – верблюды</w:t>
      </w:r>
    </w:p>
    <w:bookmarkEnd w:id="107"/>
    <w:bookmarkStart w:name="z199" w:id="108"/>
    <w:p>
      <w:pPr>
        <w:spacing w:after="0"/>
        <w:ind w:left="0"/>
        <w:jc w:val="both"/>
      </w:pPr>
      <w:r>
        <w:rPr>
          <w:rFonts w:ascii="Times New Roman"/>
          <w:b w:val="false"/>
          <w:i w:val="false"/>
          <w:color w:val="000000"/>
          <w:sz w:val="28"/>
        </w:rPr>
        <w:t>
      6 – однокопытные животные.</w:t>
      </w:r>
    </w:p>
    <w:bookmarkEnd w:id="10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(1-бет)/(страница 1)</w:t>
            </w:r>
          </w:p>
        </w:tc>
      </w:tr>
    </w:tbl>
    <w:p>
      <w:pPr>
        <w:spacing w:after="0"/>
        <w:ind w:left="0"/>
        <w:jc w:val="left"/>
      </w:pPr>
      <w:r>
        <w:rPr>
          <w:rFonts w:ascii="Times New Roman"/>
          <w:b/>
          <w:i w:val="false"/>
          <w:color w:val="000000"/>
        </w:rPr>
        <w:t xml:space="preserve"> Ветеринариялық паспорт Ветеринарный паспорт</w:t>
      </w:r>
    </w:p>
    <w:p>
      <w:pPr>
        <w:spacing w:after="0"/>
        <w:ind w:left="0"/>
        <w:jc w:val="both"/>
      </w:pPr>
      <w:r>
        <w:rPr>
          <w:rFonts w:ascii="Times New Roman"/>
          <w:b w:val="false"/>
          <w:i w:val="false"/>
          <w:color w:val="ff0000"/>
          <w:sz w:val="28"/>
        </w:rPr>
        <w:t xml:space="preserve">
      Сноска. Приложение 2 - в редакции приказа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_____________________ село/аудан/район (қала/город)</w:t>
      </w:r>
      <w:r>
        <w:br/>
      </w:r>
      <w:r>
        <w:rPr>
          <w:rFonts w:ascii="Times New Roman"/>
          <w:b w:val="false"/>
          <w:i w:val="false"/>
          <w:color w:val="000000"/>
          <w:sz w:val="28"/>
        </w:rPr>
        <w:t>_____________________ облыс/область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(2-бет)/(страница 2)</w:t>
            </w:r>
          </w:p>
        </w:tc>
      </w:tr>
    </w:tbl>
    <w:p>
      <w:pPr>
        <w:spacing w:after="0"/>
        <w:ind w:left="0"/>
        <w:jc w:val="both"/>
      </w:pPr>
      <w:r>
        <w:rPr>
          <w:rFonts w:ascii="Times New Roman"/>
          <w:b w:val="false"/>
          <w:i w:val="false"/>
          <w:color w:val="000000"/>
          <w:sz w:val="28"/>
        </w:rPr>
        <w:t>
      Ветеринариялық паспорттың нөмipi/Номер ветеринарного паспорта: ____*</w:t>
      </w:r>
      <w:r>
        <w:br/>
      </w:r>
      <w:r>
        <w:rPr>
          <w:rFonts w:ascii="Times New Roman"/>
          <w:b w:val="false"/>
          <w:i w:val="false"/>
          <w:color w:val="000000"/>
          <w:sz w:val="28"/>
        </w:rPr>
        <w:t>Жануар туралы деректер / Данные о животном:</w:t>
      </w:r>
      <w:r>
        <w:br/>
      </w:r>
      <w:r>
        <w:rPr>
          <w:rFonts w:ascii="Times New Roman"/>
          <w:b w:val="false"/>
          <w:i w:val="false"/>
          <w:color w:val="000000"/>
          <w:sz w:val="28"/>
        </w:rPr>
        <w:t>Tүpi / Вид _______________________________________________________</w:t>
      </w:r>
      <w:r>
        <w:br/>
      </w:r>
      <w:r>
        <w:rPr>
          <w:rFonts w:ascii="Times New Roman"/>
          <w:b w:val="false"/>
          <w:i w:val="false"/>
          <w:color w:val="000000"/>
          <w:sz w:val="28"/>
        </w:rPr>
        <w:t>Жынысы / Пол ___________________________________________________</w:t>
      </w:r>
      <w:r>
        <w:br/>
      </w:r>
      <w:r>
        <w:rPr>
          <w:rFonts w:ascii="Times New Roman"/>
          <w:b w:val="false"/>
          <w:i w:val="false"/>
          <w:color w:val="000000"/>
          <w:sz w:val="28"/>
        </w:rPr>
        <w:t>Малдың түci / Масть ______________________________________________</w:t>
      </w:r>
      <w:r>
        <w:br/>
      </w:r>
      <w:r>
        <w:rPr>
          <w:rFonts w:ascii="Times New Roman"/>
          <w:b w:val="false"/>
          <w:i w:val="false"/>
          <w:color w:val="000000"/>
          <w:sz w:val="28"/>
        </w:rPr>
        <w:t>Аты / Кличка ____________________________________________________</w:t>
      </w:r>
      <w:r>
        <w:br/>
      </w:r>
      <w:r>
        <w:rPr>
          <w:rFonts w:ascii="Times New Roman"/>
          <w:b w:val="false"/>
          <w:i w:val="false"/>
          <w:color w:val="000000"/>
          <w:sz w:val="28"/>
        </w:rPr>
        <w:t>Жасы (туған күні) / Возраст (дата рождения) _________________________</w:t>
      </w:r>
      <w:r>
        <w:br/>
      </w:r>
      <w:r>
        <w:rPr>
          <w:rFonts w:ascii="Times New Roman"/>
          <w:b w:val="false"/>
          <w:i w:val="false"/>
          <w:color w:val="000000"/>
          <w:sz w:val="28"/>
        </w:rPr>
        <w:t>Бiрдейлендiру әдici / Способ идентификации _________________________</w:t>
      </w:r>
      <w:r>
        <w:br/>
      </w:r>
      <w:r>
        <w:rPr>
          <w:rFonts w:ascii="Times New Roman"/>
          <w:b w:val="false"/>
          <w:i w:val="false"/>
          <w:color w:val="000000"/>
          <w:sz w:val="28"/>
        </w:rPr>
        <w:t>Малдың тегi туралы деректер (егер асыл тұқымды жануар болса) /</w:t>
      </w:r>
      <w:r>
        <w:br/>
      </w:r>
      <w:r>
        <w:rPr>
          <w:rFonts w:ascii="Times New Roman"/>
          <w:b w:val="false"/>
          <w:i w:val="false"/>
          <w:color w:val="000000"/>
          <w:sz w:val="28"/>
        </w:rPr>
        <w:t>Данные о родителях (для племенного животного) 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32"/>
        <w:gridCol w:w="1284"/>
        <w:gridCol w:w="2409"/>
        <w:gridCol w:w="1189"/>
        <w:gridCol w:w="3786"/>
      </w:tblGrid>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 иесiнiң тегі, аты, әкесінің аты (бар болса) немесе заңды тұлғаның атауы/ фамилия, имя, отчество (при наличии) владельца или наименование юридического лица, которому принадлежат сельскохозяйственные животные</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Меншік иесiнiң немесе заңды тұлғаның мекенжайы /Адрес владельца или юридического лица</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жануарларының тобына (отарына) паспорт берген кезде бірдейлендіру нөмірі / Идентификационный номер сельскохозяйственных животных при выдаче паспорта на группу (отару)</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жануарларының иесi ауыстырылған күн/ Дата смены владельца сельскохозяйственных животных</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 иесiнiң ауыстырылуын растайтын жергілікті атқарушы органмен құрылған мемлекеттік ветеринариялық ұйымның ветеринариялық дәрігерінің қолы мен мөpi/ Подпись и печать ветеринарного врача государственной ветеринарной организации, созданной местным исполнительным органом, подтверждающего смену владельца сельскохозяйственных животных</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Берiлген күнi 20 __ жылғы __ ________ / Дата выдачи __ ________ 20 __ год</w:t>
      </w:r>
      <w:r>
        <w:br/>
      </w:r>
      <w:r>
        <w:rPr>
          <w:rFonts w:ascii="Times New Roman"/>
          <w:b w:val="false"/>
          <w:i w:val="false"/>
          <w:color w:val="000000"/>
          <w:sz w:val="28"/>
        </w:rPr>
        <w:t>(жануардың паспортын берген, жергілікті атқарушы органмен құрылған мемлекеттік</w:t>
      </w:r>
      <w:r>
        <w:br/>
      </w:r>
      <w:r>
        <w:rPr>
          <w:rFonts w:ascii="Times New Roman"/>
          <w:b w:val="false"/>
          <w:i w:val="false"/>
          <w:color w:val="000000"/>
          <w:sz w:val="28"/>
        </w:rPr>
        <w:t>ветеринариялық ұйымның ветеринариялық дәрігерінің мөpi/ печать ветеринарного врача</w:t>
      </w:r>
      <w:r>
        <w:br/>
      </w:r>
      <w:r>
        <w:rPr>
          <w:rFonts w:ascii="Times New Roman"/>
          <w:b w:val="false"/>
          <w:i w:val="false"/>
          <w:color w:val="000000"/>
          <w:sz w:val="28"/>
        </w:rPr>
        <w:t>государственной ветеринарной организации, созданной местным исполнительным органом,</w:t>
      </w:r>
      <w:r>
        <w:br/>
      </w:r>
      <w:r>
        <w:rPr>
          <w:rFonts w:ascii="Times New Roman"/>
          <w:b w:val="false"/>
          <w:i w:val="false"/>
          <w:color w:val="000000"/>
          <w:sz w:val="28"/>
        </w:rPr>
        <w:t>выдавшей ветеринарный паспорт)</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(тегі, аты, әкесінің (аты болған кезде), қолы / фамилия, имя, отчество (при наличии), подпись)</w:t>
      </w:r>
      <w:r>
        <w:br/>
      </w:r>
      <w:r>
        <w:rPr>
          <w:rFonts w:ascii="Times New Roman"/>
          <w:b w:val="false"/>
          <w:i w:val="false"/>
          <w:color w:val="000000"/>
          <w:sz w:val="28"/>
        </w:rPr>
        <w:t>Ескертпе: *ветеринариялық паспорттың нөмipi ауыл шаруашылығы жануарларының</w:t>
      </w:r>
      <w:r>
        <w:br/>
      </w:r>
      <w:r>
        <w:rPr>
          <w:rFonts w:ascii="Times New Roman"/>
          <w:b w:val="false"/>
          <w:i w:val="false"/>
          <w:color w:val="000000"/>
          <w:sz w:val="28"/>
        </w:rPr>
        <w:t>жеке нөмiрiне сәйкес келедi. Паспортты ауыл шаруашылығы жануарларының тобына</w:t>
      </w:r>
      <w:r>
        <w:br/>
      </w:r>
      <w:r>
        <w:rPr>
          <w:rFonts w:ascii="Times New Roman"/>
          <w:b w:val="false"/>
          <w:i w:val="false"/>
          <w:color w:val="000000"/>
          <w:sz w:val="28"/>
        </w:rPr>
        <w:t>(отарына) берген кезде төртінші жеті сан (бірдейлендіру нөмipiнiң жеке</w:t>
      </w:r>
      <w:r>
        <w:br/>
      </w:r>
      <w:r>
        <w:rPr>
          <w:rFonts w:ascii="Times New Roman"/>
          <w:b w:val="false"/>
          <w:i w:val="false"/>
          <w:color w:val="000000"/>
          <w:sz w:val="28"/>
        </w:rPr>
        <w:t>тасымалдаушысы) көрсетілмейді. Бұл сандар жануарлар паспортының кecтeciнiң</w:t>
      </w:r>
      <w:r>
        <w:br/>
      </w:r>
      <w:r>
        <w:rPr>
          <w:rFonts w:ascii="Times New Roman"/>
          <w:b w:val="false"/>
          <w:i w:val="false"/>
          <w:color w:val="000000"/>
          <w:sz w:val="28"/>
        </w:rPr>
        <w:t>3-бағанында көрсетіледі/Примечание: *номер ветеринарного паспорта соответствует</w:t>
      </w:r>
      <w:r>
        <w:br/>
      </w:r>
      <w:r>
        <w:rPr>
          <w:rFonts w:ascii="Times New Roman"/>
          <w:b w:val="false"/>
          <w:i w:val="false"/>
          <w:color w:val="000000"/>
          <w:sz w:val="28"/>
        </w:rPr>
        <w:t>индивидуальному номеру сельскохозяйственных животных. При выдаче паспорта</w:t>
      </w:r>
      <w:r>
        <w:br/>
      </w:r>
      <w:r>
        <w:rPr>
          <w:rFonts w:ascii="Times New Roman"/>
          <w:b w:val="false"/>
          <w:i w:val="false"/>
          <w:color w:val="000000"/>
          <w:sz w:val="28"/>
        </w:rPr>
        <w:t>на группу (отару) сельскохозяйственных животных четвертые семь цифр</w:t>
      </w:r>
      <w:r>
        <w:br/>
      </w:r>
      <w:r>
        <w:rPr>
          <w:rFonts w:ascii="Times New Roman"/>
          <w:b w:val="false"/>
          <w:i w:val="false"/>
          <w:color w:val="000000"/>
          <w:sz w:val="28"/>
        </w:rPr>
        <w:t>(индивидуальный носитель идентификационного номера) не указывается.</w:t>
      </w:r>
      <w:r>
        <w:br/>
      </w:r>
      <w:r>
        <w:rPr>
          <w:rFonts w:ascii="Times New Roman"/>
          <w:b w:val="false"/>
          <w:i w:val="false"/>
          <w:color w:val="000000"/>
          <w:sz w:val="28"/>
        </w:rPr>
        <w:t>Эти цифры указываются в 3 графе таблицы паспорта животного.</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313"/>
        <w:gridCol w:w="2987"/>
      </w:tblGrid>
      <w:tr>
        <w:trPr>
          <w:trHeight w:val="30" w:hRule="atLeast"/>
        </w:trPr>
        <w:tc>
          <w:tcPr>
            <w:tcW w:w="9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4889500" cy="37719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4889500" cy="3771900"/>
                          </a:xfrm>
                          <a:prstGeom prst="rect">
                            <a:avLst/>
                          </a:prstGeom>
                        </pic:spPr>
                      </pic:pic>
                    </a:graphicData>
                  </a:graphic>
                </wp:inline>
              </w:drawing>
            </w:r>
          </w:p>
          <w:p>
            <w:pPr>
              <w:spacing w:after="0"/>
              <w:ind w:left="0"/>
              <w:jc w:val="both"/>
            </w:pPr>
            <w:r>
              <w:br/>
            </w:r>
            <w:r>
              <w:rPr>
                <w:rFonts w:ascii="Times New Roman"/>
                <w:b w:val="false"/>
                <w:i w:val="false"/>
                <w:color w:val="000000"/>
                <w:sz w:val="20"/>
              </w:rPr>
              <w:t>
</w:t>
            </w:r>
          </w:p>
        </w:tc>
        <w:tc>
          <w:tcPr>
            <w:tcW w:w="298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Расшифровка</w:t>
            </w:r>
            <w:r>
              <w:br/>
            </w:r>
            <w:r>
              <w:rPr>
                <w:rFonts w:ascii="Times New Roman"/>
                <w:b w:val="false"/>
                <w:i w:val="false"/>
                <w:color w:val="000000"/>
                <w:sz w:val="20"/>
              </w:rPr>
              <w:t>
Тавро состоит максимум из шести</w:t>
            </w:r>
            <w:r>
              <w:br/>
            </w:r>
            <w:r>
              <w:rPr>
                <w:rFonts w:ascii="Times New Roman"/>
                <w:b w:val="false"/>
                <w:i w:val="false"/>
                <w:color w:val="000000"/>
                <w:sz w:val="20"/>
              </w:rPr>
              <w:t>
символов</w:t>
            </w:r>
            <w:r>
              <w:br/>
            </w:r>
            <w:r>
              <w:rPr>
                <w:rFonts w:ascii="Times New Roman"/>
                <w:b w:val="false"/>
                <w:i w:val="false"/>
                <w:color w:val="000000"/>
                <w:sz w:val="20"/>
              </w:rPr>
              <w:t>
Пример:</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562100" cy="901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562100" cy="901700"/>
                          </a:xfrm>
                          <a:prstGeom prst="rect">
                            <a:avLst/>
                          </a:prstGeom>
                        </pic:spPr>
                      </pic:pic>
                    </a:graphicData>
                  </a:graphic>
                </wp:inline>
              </w:drawing>
            </w:r>
          </w:p>
          <w:p>
            <w:pPr>
              <w:spacing w:after="0"/>
              <w:ind w:left="0"/>
              <w:jc w:val="both"/>
            </w:pPr>
            <w:r>
              <w:br/>
            </w:r>
            <w:r>
              <w:rPr>
                <w:rFonts w:ascii="Times New Roman"/>
                <w:b w:val="false"/>
                <w:i w:val="false"/>
                <w:color w:val="000000"/>
                <w:sz w:val="20"/>
              </w:rPr>
              <w:t>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первый и второй символы</w:t>
            </w:r>
            <w:r>
              <w:br/>
            </w:r>
            <w:r>
              <w:rPr>
                <w:rFonts w:ascii="Times New Roman"/>
                <w:b w:val="false"/>
                <w:i w:val="false"/>
                <w:color w:val="000000"/>
                <w:sz w:val="20"/>
              </w:rPr>
              <w:t>
(необязательно) – клеймо</w:t>
            </w:r>
            <w:r>
              <w:br/>
            </w:r>
            <w:r>
              <w:rPr>
                <w:rFonts w:ascii="Times New Roman"/>
                <w:b w:val="false"/>
                <w:i w:val="false"/>
                <w:color w:val="000000"/>
                <w:sz w:val="20"/>
              </w:rPr>
              <w:t>
владельца животного;</w:t>
            </w:r>
            <w:r>
              <w:br/>
            </w:r>
            <w:r>
              <w:rPr>
                <w:rFonts w:ascii="Times New Roman"/>
                <w:b w:val="false"/>
                <w:i w:val="false"/>
                <w:color w:val="000000"/>
                <w:sz w:val="20"/>
              </w:rPr>
              <w:t>
1111 = 4 – сумма первых цифр</w:t>
            </w:r>
            <w:r>
              <w:br/>
            </w:r>
            <w:r>
              <w:rPr>
                <w:rFonts w:ascii="Times New Roman"/>
                <w:b w:val="false"/>
                <w:i w:val="false"/>
                <w:color w:val="000000"/>
                <w:sz w:val="20"/>
              </w:rPr>
              <w:t>
(за исключением последних двух</w:t>
            </w:r>
            <w:r>
              <w:br/>
            </w:r>
            <w:r>
              <w:rPr>
                <w:rFonts w:ascii="Times New Roman"/>
                <w:b w:val="false"/>
                <w:i w:val="false"/>
                <w:color w:val="000000"/>
                <w:sz w:val="20"/>
              </w:rPr>
              <w:t>
цифр) порядкового номера</w:t>
            </w:r>
            <w:r>
              <w:br/>
            </w:r>
            <w:r>
              <w:rPr>
                <w:rFonts w:ascii="Times New Roman"/>
                <w:b w:val="false"/>
                <w:i w:val="false"/>
                <w:color w:val="000000"/>
                <w:sz w:val="20"/>
              </w:rPr>
              <w:t>
животного;</w:t>
            </w:r>
            <w:r>
              <w:br/>
            </w:r>
            <w:r>
              <w:rPr>
                <w:rFonts w:ascii="Times New Roman"/>
                <w:b w:val="false"/>
                <w:i w:val="false"/>
                <w:color w:val="000000"/>
                <w:sz w:val="20"/>
              </w:rPr>
              <w:t>
11 – последние две цифры</w:t>
            </w:r>
            <w:r>
              <w:br/>
            </w:r>
            <w:r>
              <w:rPr>
                <w:rFonts w:ascii="Times New Roman"/>
                <w:b w:val="false"/>
                <w:i w:val="false"/>
                <w:color w:val="000000"/>
                <w:sz w:val="20"/>
              </w:rPr>
              <w:t>
порядкового номера животного.</w:t>
            </w: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411</w:t>
            </w:r>
            <w:r>
              <w:br/>
            </w:r>
            <w:r>
              <w:rPr>
                <w:rFonts w:ascii="Times New Roman"/>
                <w:b w:val="false"/>
                <w:i w:val="false"/>
                <w:color w:val="000000"/>
                <w:sz w:val="20"/>
              </w:rPr>
              <w:t>
</w:t>
            </w:r>
          </w:p>
        </w:tc>
      </w:tr>
      <w:tr>
        <w:trPr>
          <w:trHeight w:val="30" w:hRule="atLeast"/>
        </w:trPr>
        <w:tc>
          <w:tcPr>
            <w:tcW w:w="9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5016500" cy="3670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5016500" cy="3670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Следующие примеры:</w:t>
      </w:r>
    </w:p>
    <w:p>
      <w:pPr>
        <w:spacing w:after="0"/>
        <w:ind w:left="0"/>
        <w:jc w:val="both"/>
      </w:pPr>
      <w:r>
        <w:rPr>
          <w:rFonts w:ascii="Times New Roman"/>
          <w:b w:val="false"/>
          <w:i w:val="false"/>
          <w:color w:val="000000"/>
          <w:sz w:val="28"/>
        </w:rPr>
        <w:t>
      Индивидуальный номер животного</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1473200" cy="901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1473200" cy="901700"/>
                    </a:xfrm>
                    <a:prstGeom prst="rect">
                      <a:avLst/>
                    </a:prstGeom>
                  </pic:spPr>
                </pic:pic>
              </a:graphicData>
            </a:graphic>
          </wp:inline>
        </w:drawing>
      </w:r>
    </w:p>
    <w:p>
      <w:pPr>
        <w:spacing w:after="0"/>
        <w:ind w:left="0"/>
        <w:jc w:val="left"/>
      </w:pPr>
      <w:r>
        <w:br/>
      </w:r>
      <w:r>
        <w:rPr>
          <w:rFonts w:ascii="Times New Roman"/>
          <w:b w:val="false"/>
          <w:i w:val="false"/>
          <w:color w:val="000000"/>
          <w:sz w:val="28"/>
        </w:rPr>
        <w:t>
</w:t>
      </w:r>
      <w:r>
        <w:br/>
      </w:r>
    </w:p>
    <w:p>
      <w:pPr>
        <w:spacing w:after="0"/>
        <w:ind w:left="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152400" cy="266700"/>
                    </a:xfrm>
                    <a:prstGeom prst="rect">
                      <a:avLst/>
                    </a:prstGeom>
                  </pic:spPr>
                </pic:pic>
              </a:graphicData>
            </a:graphic>
          </wp:inline>
        </w:drawing>
      </w:r>
    </w:p>
    <w:p>
      <w:pPr>
        <w:spacing w:after="0"/>
        <w:ind w:left="0"/>
        <w:jc w:val="left"/>
      </w:pPr>
      <w:r>
        <w:rPr>
          <w:rFonts w:ascii="Times New Roman"/>
          <w:b w:val="false"/>
          <w:i w:val="false"/>
          <w:color w:val="000000"/>
          <w:sz w:val="28"/>
        </w:rPr>
        <w:t xml:space="preserve"> - первый и второй символы (необязательно) – клеймо владельца животного</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9999=36 – сумма первых цифр (за исключением последних двух цифр) порядкового номера животного</w:t>
      </w:r>
    </w:p>
    <w:p>
      <w:pPr>
        <w:spacing w:after="0"/>
        <w:ind w:left="0"/>
        <w:jc w:val="both"/>
      </w:pPr>
      <w:r>
        <w:rPr>
          <w:rFonts w:ascii="Times New Roman"/>
          <w:b w:val="false"/>
          <w:i w:val="false"/>
          <w:color w:val="000000"/>
          <w:sz w:val="28"/>
        </w:rPr>
        <w:t>
      10 – последние две цифры порядкового номера животного</w:t>
      </w:r>
    </w:p>
    <w:p>
      <w:pPr>
        <w:spacing w:after="0"/>
        <w:ind w:left="0"/>
        <w:jc w:val="both"/>
      </w:pPr>
      <w:r>
        <w:rPr>
          <w:rFonts w:ascii="Times New Roman"/>
          <w:b w:val="false"/>
          <w:i w:val="false"/>
          <w:color w:val="000000"/>
          <w:sz w:val="28"/>
        </w:rPr>
        <w:t xml:space="preserve">
       Тавро: </w:t>
      </w:r>
    </w:p>
    <w:p>
      <w:pPr>
        <w:spacing w:after="0"/>
        <w:ind w:left="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152400" cy="266700"/>
                    </a:xfrm>
                    <a:prstGeom prst="rect">
                      <a:avLst/>
                    </a:prstGeom>
                  </pic:spPr>
                </pic:pic>
              </a:graphicData>
            </a:graphic>
          </wp:inline>
        </w:drawing>
      </w:r>
    </w:p>
    <w:p>
      <w:pPr>
        <w:spacing w:after="0"/>
        <w:ind w:left="0"/>
        <w:jc w:val="left"/>
      </w:pPr>
      <w:r>
        <w:rPr>
          <w:rFonts w:ascii="Times New Roman"/>
          <w:b w:val="false"/>
          <w:i w:val="false"/>
          <w:color w:val="000000"/>
          <w:sz w:val="28"/>
        </w:rPr>
        <w:t xml:space="preserve"> 3610</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168"/>
        <w:gridCol w:w="4066"/>
        <w:gridCol w:w="4066"/>
      </w:tblGrid>
      <w:tr>
        <w:trPr>
          <w:trHeight w:val="30" w:hRule="atLeast"/>
        </w:trPr>
        <w:tc>
          <w:tcPr>
            <w:tcW w:w="4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35100" cy="914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1435100" cy="9144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10</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73200" cy="927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1473200" cy="9271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100</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73200" cy="927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1473200" cy="9271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7"/>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100</w:t>
            </w:r>
            <w:r>
              <w:br/>
            </w:r>
            <w:r>
              <w:rPr>
                <w:rFonts w:ascii="Times New Roman"/>
                <w:b w:val="false"/>
                <w:i w:val="false"/>
                <w:color w:val="000000"/>
                <w:sz w:val="20"/>
              </w:rPr>
              <w:t>
</w:t>
            </w:r>
          </w:p>
        </w:tc>
        <w:tc>
          <w:tcPr>
            <w:tcW w:w="4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22400" cy="901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8"/>
                          <a:stretch>
                            <a:fillRect/>
                          </a:stretch>
                        </pic:blipFill>
                        <pic:spPr>
                          <a:xfrm>
                            <a:off x="0" y="0"/>
                            <a:ext cx="1422400" cy="9017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9"/>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101</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22400" cy="876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0"/>
                          <a:stretch>
                            <a:fillRect/>
                          </a:stretch>
                        </pic:blipFill>
                        <pic:spPr>
                          <a:xfrm>
                            <a:off x="0" y="0"/>
                            <a:ext cx="1422400" cy="8763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1"/>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100</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35100" cy="901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2"/>
                          <a:stretch>
                            <a:fillRect/>
                          </a:stretch>
                        </pic:blipFill>
                        <pic:spPr>
                          <a:xfrm>
                            <a:off x="0" y="0"/>
                            <a:ext cx="1435100" cy="9017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3"/>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200</w:t>
            </w:r>
            <w:r>
              <w:br/>
            </w:r>
            <w:r>
              <w:rPr>
                <w:rFonts w:ascii="Times New Roman"/>
                <w:b w:val="false"/>
                <w:i w:val="false"/>
                <w:color w:val="000000"/>
                <w:sz w:val="20"/>
              </w:rPr>
              <w:t>
</w:t>
            </w:r>
          </w:p>
        </w:tc>
        <w:tc>
          <w:tcPr>
            <w:tcW w:w="4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22400" cy="889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4"/>
                          <a:stretch>
                            <a:fillRect/>
                          </a:stretch>
                        </pic:blipFill>
                        <pic:spPr>
                          <a:xfrm>
                            <a:off x="0" y="0"/>
                            <a:ext cx="1422400" cy="8890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5"/>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200</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35100" cy="914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6"/>
                          <a:stretch>
                            <a:fillRect/>
                          </a:stretch>
                        </pic:blipFill>
                        <pic:spPr>
                          <a:xfrm>
                            <a:off x="0" y="0"/>
                            <a:ext cx="1435100" cy="9144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7"/>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300</w:t>
            </w:r>
            <w:r>
              <w:br/>
            </w:r>
            <w:r>
              <w:rPr>
                <w:rFonts w:ascii="Times New Roman"/>
                <w:b w:val="false"/>
                <w:i w:val="false"/>
                <w:color w:val="000000"/>
                <w:sz w:val="20"/>
              </w:rPr>
              <w:t>
Индивидуальный номер животного</w:t>
            </w:r>
            <w:r>
              <w:br/>
            </w:r>
            <w:r>
              <w:rPr>
                <w:rFonts w:ascii="Times New Roman"/>
                <w:b w:val="false"/>
                <w:i w:val="false"/>
                <w:color w:val="000000"/>
                <w:sz w:val="20"/>
              </w:rPr>
              <w:t>
</w:t>
            </w:r>
          </w:p>
          <w:p>
            <w:pPr>
              <w:spacing w:after="20"/>
              <w:ind w:left="20"/>
              <w:jc w:val="both"/>
            </w:pPr>
            <w:r>
              <w:drawing>
                <wp:inline distT="0" distB="0" distL="0" distR="0">
                  <wp:extent cx="1422400" cy="863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8"/>
                          <a:stretch>
                            <a:fillRect/>
                          </a:stretch>
                        </pic:blipFill>
                        <pic:spPr>
                          <a:xfrm>
                            <a:off x="0" y="0"/>
                            <a:ext cx="1422400" cy="863600"/>
                          </a:xfrm>
                          <a:prstGeom prst="rect">
                            <a:avLst/>
                          </a:prstGeom>
                        </pic:spPr>
                      </pic:pic>
                    </a:graphicData>
                  </a:graphic>
                </wp:inline>
              </w:drawing>
            </w:r>
          </w:p>
          <w:p>
            <w:pPr>
              <w:spacing w:after="0"/>
              <w:ind w:left="0"/>
              <w:jc w:val="both"/>
            </w:pPr>
            <w:r>
              <w:br/>
            </w:r>
            <w:r>
              <w:rPr>
                <w:rFonts w:ascii="Times New Roman"/>
                <w:b w:val="false"/>
                <w:i w:val="false"/>
                <w:color w:val="000000"/>
                <w:sz w:val="20"/>
              </w:rPr>
              <w:t xml:space="preserve">
Тавро: </w:t>
            </w:r>
          </w:p>
          <w:p>
            <w:pPr>
              <w:spacing w:after="20"/>
              <w:ind w:left="20"/>
              <w:jc w:val="both"/>
            </w:pPr>
            <w:r>
              <w:drawing>
                <wp:inline distT="0" distB="0" distL="0" distR="0">
                  <wp:extent cx="152400" cy="266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9"/>
                          <a:stretch>
                            <a:fillRect/>
                          </a:stretch>
                        </pic:blipFill>
                        <pic:spPr>
                          <a:xfrm>
                            <a:off x="0" y="0"/>
                            <a:ext cx="152400" cy="266700"/>
                          </a:xfrm>
                          <a:prstGeom prst="rect">
                            <a:avLst/>
                          </a:prstGeom>
                        </pic:spPr>
                      </pic:pic>
                    </a:graphicData>
                  </a:graphic>
                </wp:inline>
              </w:drawing>
            </w:r>
          </w:p>
          <w:p>
            <w:pPr>
              <w:spacing w:after="0"/>
              <w:ind w:left="0"/>
              <w:jc w:val="both"/>
            </w:pPr>
            <w:r>
              <w:rPr>
                <w:rFonts w:ascii="Times New Roman"/>
                <w:b w:val="false"/>
                <w:i w:val="false"/>
                <w:color w:val="000000"/>
                <w:sz w:val="20"/>
              </w:rPr>
              <w:t xml:space="preserve"> 3699</w:t>
            </w: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3-1</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bl>
    <w:p>
      <w:pPr>
        <w:spacing w:after="0"/>
        <w:ind w:left="0"/>
        <w:jc w:val="both"/>
      </w:pPr>
      <w:r>
        <w:rPr>
          <w:rFonts w:ascii="Times New Roman"/>
          <w:b w:val="false"/>
          <w:i w:val="false"/>
          <w:color w:val="ff0000"/>
          <w:sz w:val="28"/>
        </w:rPr>
        <w:t xml:space="preserve">
      Сноска. Правила дополнены приложением 3-1 в соответствии с приказом Заместителя Премьер-Министра РК - Министра сельского хозяйства РК от 24.01.2019 </w:t>
      </w:r>
      <w:r>
        <w:rPr>
          <w:rFonts w:ascii="Times New Roman"/>
          <w:b w:val="false"/>
          <w:i w:val="false"/>
          <w:color w:val="ff0000"/>
          <w:sz w:val="28"/>
        </w:rPr>
        <w:t>№ 26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Индивидуальный номер поросят до девятимесячного возраста,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w:t>
      </w:r>
    </w:p>
    <w:p>
      <w:pPr>
        <w:spacing w:after="0"/>
        <w:ind w:left="0"/>
        <w:jc w:val="both"/>
      </w:pPr>
      <w:r>
        <w:rPr>
          <w:rFonts w:ascii="Times New Roman"/>
          <w:b w:val="false"/>
          <w:i w:val="false"/>
          <w:color w:val="000000"/>
          <w:sz w:val="28"/>
        </w:rPr>
        <w:t>
      Следующие примеры:</w:t>
      </w:r>
    </w:p>
    <w:p>
      <w:pPr>
        <w:spacing w:after="0"/>
        <w:ind w:left="0"/>
        <w:jc w:val="both"/>
      </w:pPr>
      <w:r>
        <w:rPr>
          <w:rFonts w:ascii="Times New Roman"/>
          <w:b w:val="false"/>
          <w:i w:val="false"/>
          <w:color w:val="000000"/>
          <w:sz w:val="28"/>
        </w:rPr>
        <w:t>
      Индивидуальный номер животного</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111500" cy="381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0"/>
                    <a:stretch>
                      <a:fillRect/>
                    </a:stretch>
                  </pic:blipFill>
                  <pic:spPr>
                    <a:xfrm>
                      <a:off x="0" y="0"/>
                      <a:ext cx="3111500" cy="381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где:</w:t>
      </w:r>
    </w:p>
    <w:p>
      <w:pPr>
        <w:spacing w:after="0"/>
        <w:ind w:left="0"/>
        <w:jc w:val="both"/>
      </w:pPr>
      <w:r>
        <w:rPr>
          <w:rFonts w:ascii="Times New Roman"/>
          <w:b w:val="false"/>
          <w:i w:val="false"/>
          <w:color w:val="000000"/>
          <w:sz w:val="28"/>
        </w:rPr>
        <w:t>
      KZC3000000012 - индивидуальный номер матери поросенка;</w:t>
      </w:r>
    </w:p>
    <w:p>
      <w:pPr>
        <w:spacing w:after="0"/>
        <w:ind w:left="0"/>
        <w:jc w:val="both"/>
      </w:pPr>
      <w:r>
        <w:rPr>
          <w:rFonts w:ascii="Times New Roman"/>
          <w:b w:val="false"/>
          <w:i w:val="false"/>
          <w:color w:val="000000"/>
          <w:sz w:val="28"/>
        </w:rPr>
        <w:t>
      17 – последние две цифры года рождения поросенка;</w:t>
      </w:r>
    </w:p>
    <w:p>
      <w:pPr>
        <w:spacing w:after="0"/>
        <w:ind w:left="0"/>
        <w:jc w:val="both"/>
      </w:pPr>
      <w:r>
        <w:rPr>
          <w:rFonts w:ascii="Times New Roman"/>
          <w:b w:val="false"/>
          <w:i w:val="false"/>
          <w:color w:val="000000"/>
          <w:sz w:val="28"/>
        </w:rPr>
        <w:t>
      12 – порядковый номер поросенка, согласно внутрихозяйственного учета поголовья в сельскохозяйственных предприятиях, крестьянских и фермерских хозяйствах.</w:t>
      </w:r>
    </w:p>
    <w:p>
      <w:pPr>
        <w:spacing w:after="0"/>
        <w:ind w:left="0"/>
        <w:jc w:val="both"/>
      </w:pPr>
      <w:r>
        <w:rPr>
          <w:rFonts w:ascii="Times New Roman"/>
          <w:b w:val="false"/>
          <w:i w:val="false"/>
          <w:color w:val="000000"/>
          <w:sz w:val="28"/>
        </w:rPr>
        <w:t>
      Татуировка поросят до девятимесячного возраста, содержащихся в сельскохозяйственных предприятиях, крестьянских и фермерских хозяйствах и предназначенных для промышленного выращивания, откорма с последующим убоем:</w:t>
      </w:r>
    </w:p>
    <w:p>
      <w:pPr>
        <w:spacing w:after="0"/>
        <w:ind w:left="0"/>
        <w:jc w:val="both"/>
      </w:pPr>
      <w:r>
        <w:rPr>
          <w:rFonts w:ascii="Times New Roman"/>
          <w:b w:val="false"/>
          <w:i w:val="false"/>
          <w:color w:val="000000"/>
          <w:sz w:val="28"/>
        </w:rPr>
        <w:t>
      17/12</w:t>
      </w:r>
    </w:p>
    <w:p>
      <w:pPr>
        <w:spacing w:after="0"/>
        <w:ind w:left="0"/>
        <w:jc w:val="both"/>
      </w:pPr>
      <w:r>
        <w:rPr>
          <w:rFonts w:ascii="Times New Roman"/>
          <w:b w:val="false"/>
          <w:i w:val="false"/>
          <w:color w:val="000000"/>
          <w:sz w:val="28"/>
        </w:rPr>
        <w:t>
      где 17 – последние две цифры года рождения поросенка;</w:t>
      </w:r>
    </w:p>
    <w:p>
      <w:pPr>
        <w:spacing w:after="0"/>
        <w:ind w:left="0"/>
        <w:jc w:val="both"/>
      </w:pPr>
      <w:r>
        <w:rPr>
          <w:rFonts w:ascii="Times New Roman"/>
          <w:b w:val="false"/>
          <w:i w:val="false"/>
          <w:color w:val="000000"/>
          <w:sz w:val="28"/>
        </w:rPr>
        <w:t>
      12 – порядковый номер поросенка, согласно внутрихозяйственного учета поголовья в сельскохозяйственных предприятиях, крестьянских и фермерских хозяйствах.</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bl>
    <w:p>
      <w:pPr>
        <w:spacing w:after="0"/>
        <w:ind w:left="0"/>
        <w:jc w:val="both"/>
      </w:pPr>
      <w:r>
        <w:rPr>
          <w:rFonts w:ascii="Times New Roman"/>
          <w:b w:val="false"/>
          <w:i w:val="false"/>
          <w:color w:val="ff0000"/>
          <w:sz w:val="28"/>
        </w:rPr>
        <w:t xml:space="preserve">
      Сноска. Приложение 4 в редакции приказа и.о. Министра сельского хозяйства РК от 22.04.2016 </w:t>
      </w:r>
      <w:r>
        <w:rPr>
          <w:rFonts w:ascii="Times New Roman"/>
          <w:b w:val="false"/>
          <w:i w:val="false"/>
          <w:color w:val="ff0000"/>
          <w:sz w:val="28"/>
        </w:rPr>
        <w:t>№ 184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57" w:id="109"/>
    <w:p>
      <w:pPr>
        <w:spacing w:after="0"/>
        <w:ind w:left="0"/>
        <w:jc w:val="left"/>
      </w:pPr>
      <w:r>
        <w:rPr>
          <w:rFonts w:ascii="Times New Roman"/>
          <w:b/>
          <w:i w:val="false"/>
          <w:color w:val="000000"/>
        </w:rPr>
        <w:t xml:space="preserve">  Формы, размеры и характеристика изделий (средств) для проведения идентификации сельскохозяйственных животных</w:t>
      </w:r>
      <w:r>
        <w:br/>
      </w:r>
      <w:r>
        <w:rPr>
          <w:rFonts w:ascii="Times New Roman"/>
          <w:b/>
          <w:i w:val="false"/>
          <w:color w:val="000000"/>
        </w:rPr>
        <w:t>1. Формы и размеры бирок для проведения идентификации</w:t>
      </w:r>
      <w:r>
        <w:br/>
      </w:r>
      <w:r>
        <w:rPr>
          <w:rFonts w:ascii="Times New Roman"/>
          <w:b/>
          <w:i w:val="false"/>
          <w:color w:val="000000"/>
        </w:rPr>
        <w:t>сельскохозяйственных животных</w:t>
      </w:r>
    </w:p>
    <w:bookmarkEnd w:id="109"/>
    <w:tbl>
      <w:tblPr>
        <w:tblW w:w="0" w:type="auto"/>
        <w:tblCellSpacing w:w="0" w:type="auto"/>
        <w:tblBorders>
          <w:top w:val="none"/>
          <w:left w:val="none"/>
          <w:bottom w:val="none"/>
          <w:right w:val="none"/>
          <w:insideH w:val="none"/>
          <w:insideV w:val="none"/>
        </w:tblBorders>
      </w:tblPr>
      <w:tblGrid>
        <w:gridCol w:w="6197"/>
        <w:gridCol w:w="6197"/>
        <w:gridCol w:w="6197"/>
        <w:gridCol w:w="6197"/>
      </w:tblGrid>
      <w:tr>
        <w:trPr>
          <w:trHeight w:val="30" w:hRule="atLeast"/>
        </w:trPr>
        <w:tc>
          <w:tcPr>
            <w:tcW w:w="0" w:type="auto"/>
            <w:gridSpan w:val="2"/>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7810500" cy="3873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1"/>
                          <a:stretch>
                            <a:fillRect/>
                          </a:stretch>
                        </pic:blipFill>
                        <pic:spPr>
                          <a:xfrm>
                            <a:off x="0" y="0"/>
                            <a:ext cx="7810500" cy="3873500"/>
                          </a:xfrm>
                          <a:prstGeom prst="rect">
                            <a:avLst/>
                          </a:prstGeom>
                        </pic:spPr>
                      </pic:pic>
                    </a:graphicData>
                  </a:graphic>
                </wp:inline>
              </w:drawing>
            </w:r>
          </w:p>
          <w:p>
            <w:pPr>
              <w:spacing w:after="0"/>
              <w:ind w:left="0"/>
              <w:jc w:val="both"/>
            </w:pPr>
            <w:r>
              <w:br/>
            </w:r>
            <w:r>
              <w:rPr>
                <w:rFonts w:ascii="Times New Roman"/>
                <w:b w:val="false"/>
                <w:i w:val="false"/>
                <w:color w:val="000000"/>
                <w:sz w:val="20"/>
              </w:rPr>
              <w:t>
</w:t>
            </w:r>
          </w:p>
        </w:tc>
        <w:tc>
          <w:tcPr>
            <w:tcW w:w="0" w:type="auto"/>
            <w:gridSpan w:val="2"/>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7810500" cy="2946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2"/>
                          <a:stretch>
                            <a:fillRect/>
                          </a:stretch>
                        </pic:blipFill>
                        <pic:spPr>
                          <a:xfrm>
                            <a:off x="0" y="0"/>
                            <a:ext cx="7810500" cy="2946400"/>
                          </a:xfrm>
                          <a:prstGeom prst="rect">
                            <a:avLst/>
                          </a:prstGeom>
                        </pic:spPr>
                      </pic:pic>
                    </a:graphicData>
                  </a:graphic>
                </wp:inline>
              </w:drawing>
            </w:r>
          </w:p>
          <w:p>
            <w:pPr>
              <w:spacing w:after="0"/>
              <w:ind w:left="0"/>
              <w:jc w:val="both"/>
            </w:pPr>
            <w:r>
              <w:br/>
            </w:r>
            <w:r>
              <w:rPr>
                <w:rFonts w:ascii="Times New Roman"/>
                <w:b w:val="false"/>
                <w:i w:val="false"/>
                <w:color w:val="000000"/>
                <w:sz w:val="20"/>
              </w:rPr>
              <w:t>
</w:t>
            </w:r>
          </w:p>
        </w:tc>
      </w:tr>
      <w:tr>
        <w:trPr>
          <w:trHeight w:val="30" w:hRule="atLeast"/>
        </w:trPr>
        <w:tc>
          <w:tcPr>
            <w:tcW w:w="619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Лицевая часть, внешняя сторона</w:t>
            </w:r>
          </w:p>
        </w:tc>
        <w:tc>
          <w:tcPr>
            <w:tcW w:w="619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Тыльная часть, внешняя сторона</w:t>
            </w:r>
          </w:p>
        </w:tc>
        <w:tc>
          <w:tcPr>
            <w:tcW w:w="619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Лицевая часть, внешняя сторона</w:t>
            </w:r>
          </w:p>
        </w:tc>
        <w:tc>
          <w:tcPr>
            <w:tcW w:w="619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Тыльная часть, внешняя сторона</w:t>
            </w:r>
          </w:p>
        </w:tc>
      </w:tr>
      <w:tr>
        <w:trPr>
          <w:trHeight w:val="30" w:hRule="atLeast"/>
        </w:trPr>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1. Навесная бирка на ухо для крупных животных (крупный рогатый скот, верблюды)</w:t>
            </w:r>
          </w:p>
        </w:tc>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2. Навесная бирка на ухо для мелких животных (мелкий рогатый скот, свиньи)</w:t>
            </w:r>
          </w:p>
        </w:tc>
      </w:tr>
    </w:tbl>
    <w:bookmarkStart w:name="z60" w:id="110"/>
    <w:p>
      <w:pPr>
        <w:spacing w:after="0"/>
        <w:ind w:left="0"/>
        <w:jc w:val="left"/>
      </w:pPr>
      <w:r>
        <w:rPr>
          <w:rFonts w:ascii="Times New Roman"/>
          <w:b/>
          <w:i w:val="false"/>
          <w:color w:val="000000"/>
        </w:rPr>
        <w:t xml:space="preserve"> 2. Характеристика изделий (средств) для проведения</w:t>
      </w:r>
      <w:r>
        <w:br/>
      </w:r>
      <w:r>
        <w:rPr>
          <w:rFonts w:ascii="Times New Roman"/>
          <w:b/>
          <w:i w:val="false"/>
          <w:color w:val="000000"/>
        </w:rPr>
        <w:t>идентификации сельскохозяйственных животных</w:t>
      </w:r>
    </w:p>
    <w:bookmarkEnd w:id="110"/>
    <w:bookmarkStart w:name="z61" w:id="111"/>
    <w:p>
      <w:pPr>
        <w:spacing w:after="0"/>
        <w:ind w:left="0"/>
        <w:jc w:val="both"/>
      </w:pPr>
      <w:r>
        <w:rPr>
          <w:rFonts w:ascii="Times New Roman"/>
          <w:b w:val="false"/>
          <w:i w:val="false"/>
          <w:color w:val="000000"/>
          <w:sz w:val="28"/>
        </w:rPr>
        <w:t>
      Изделия (средства) для проведения идентификации сельскохозяйственных животных изготавливаются производителями, чья сертифицированная продукция представлена на интернет-ресурсе Международного комитета по ведению записей о животных (ICAR):</w:t>
      </w:r>
    </w:p>
    <w:bookmarkEnd w:id="111"/>
    <w:p>
      <w:pPr>
        <w:spacing w:after="0"/>
        <w:ind w:left="0"/>
        <w:jc w:val="both"/>
      </w:pPr>
      <w:r>
        <w:rPr>
          <w:rFonts w:ascii="Times New Roman"/>
          <w:b w:val="false"/>
          <w:i w:val="false"/>
          <w:color w:val="000000"/>
          <w:sz w:val="28"/>
        </w:rPr>
        <w:t>
      1) образцы закупаемых изделий (средств) для проведения идентификации сельскохозяйственных животных - навесных бирок для крупных животных (крупного рогатого скота, верблюдов) и для мелких животных (мелкого рогатого скота, свиней) опубликовываются на сайте www.icar.org в таблице машиночитаемых навесных бирок сертифицированных ICAR для соответствующих видов животных;</w:t>
      </w:r>
    </w:p>
    <w:p>
      <w:pPr>
        <w:spacing w:after="0"/>
        <w:ind w:left="0"/>
        <w:jc w:val="both"/>
      </w:pPr>
      <w:r>
        <w:rPr>
          <w:rFonts w:ascii="Times New Roman"/>
          <w:b w:val="false"/>
          <w:i w:val="false"/>
          <w:color w:val="000000"/>
          <w:sz w:val="28"/>
        </w:rPr>
        <w:t>
      2) образцы изделий (средств) для проведения идентификации сельскохозяйственных животных - бирки с радиочастотной меткой, чипы и болюсы опубликовываются на сайте www.icar.org в таблице RFID устройств сертифицированных ICAR на соответствие стандартам ISO 11784 и ISO 11785.</w:t>
      </w:r>
    </w:p>
    <w:p>
      <w:pPr>
        <w:spacing w:after="0"/>
        <w:ind w:left="0"/>
        <w:jc w:val="both"/>
      </w:pPr>
      <w:r>
        <w:rPr>
          <w:rFonts w:ascii="Times New Roman"/>
          <w:b w:val="false"/>
          <w:i w:val="false"/>
          <w:color w:val="000000"/>
          <w:sz w:val="28"/>
        </w:rPr>
        <w:t>
      Навесные бирки на ухо для крупных и мелких сельскохозяйственных животных имеют следующие характеристики:</w:t>
      </w:r>
    </w:p>
    <w:p>
      <w:pPr>
        <w:spacing w:after="0"/>
        <w:ind w:left="0"/>
        <w:jc w:val="both"/>
      </w:pPr>
      <w:r>
        <w:rPr>
          <w:rFonts w:ascii="Times New Roman"/>
          <w:b w:val="false"/>
          <w:i w:val="false"/>
          <w:color w:val="000000"/>
          <w:sz w:val="28"/>
        </w:rPr>
        <w:t>
      конструкция навесных бирок после крепления на ухо животного не причиняет ему вреда;</w:t>
      </w:r>
    </w:p>
    <w:p>
      <w:pPr>
        <w:spacing w:after="0"/>
        <w:ind w:left="0"/>
        <w:jc w:val="both"/>
      </w:pPr>
      <w:r>
        <w:rPr>
          <w:rFonts w:ascii="Times New Roman"/>
          <w:b w:val="false"/>
          <w:i w:val="false"/>
          <w:color w:val="000000"/>
          <w:sz w:val="28"/>
        </w:rPr>
        <w:t>
      исключается их повторное использование;</w:t>
      </w:r>
    </w:p>
    <w:p>
      <w:pPr>
        <w:spacing w:after="0"/>
        <w:ind w:left="0"/>
        <w:jc w:val="both"/>
      </w:pPr>
      <w:r>
        <w:rPr>
          <w:rFonts w:ascii="Times New Roman"/>
          <w:b w:val="false"/>
          <w:i w:val="false"/>
          <w:color w:val="000000"/>
          <w:sz w:val="28"/>
        </w:rPr>
        <w:t>
      имеют твердый кольцеобразный наконечник шипа па внутренней стороне тыльной части бирки и уплотнительное кольцо па внутренней стороне лицевой части бирки, обеспечивающее разрушение ушной бирки при ее расстегивании;</w:t>
      </w:r>
    </w:p>
    <w:p>
      <w:pPr>
        <w:spacing w:after="0"/>
        <w:ind w:left="0"/>
        <w:jc w:val="both"/>
      </w:pPr>
      <w:r>
        <w:rPr>
          <w:rFonts w:ascii="Times New Roman"/>
          <w:b w:val="false"/>
          <w:i w:val="false"/>
          <w:color w:val="000000"/>
          <w:sz w:val="28"/>
        </w:rPr>
        <w:t>
      изготовлены из полимерного материала и устойчивы к внешним воздействиям;</w:t>
      </w:r>
    </w:p>
    <w:p>
      <w:pPr>
        <w:spacing w:after="0"/>
        <w:ind w:left="0"/>
        <w:jc w:val="both"/>
      </w:pPr>
      <w:r>
        <w:rPr>
          <w:rFonts w:ascii="Times New Roman"/>
          <w:b w:val="false"/>
          <w:i w:val="false"/>
          <w:color w:val="000000"/>
          <w:sz w:val="28"/>
        </w:rPr>
        <w:t>
      имеют нестираемые надписи и легко считываются в течение всего жизненного срока животного;</w:t>
      </w:r>
    </w:p>
    <w:p>
      <w:pPr>
        <w:spacing w:after="0"/>
        <w:ind w:left="0"/>
        <w:jc w:val="both"/>
      </w:pPr>
      <w:r>
        <w:rPr>
          <w:rFonts w:ascii="Times New Roman"/>
          <w:b w:val="false"/>
          <w:i w:val="false"/>
          <w:color w:val="000000"/>
          <w:sz w:val="28"/>
        </w:rPr>
        <w:t>
      желтого цвета.</w:t>
      </w:r>
    </w:p>
    <w:p>
      <w:pPr>
        <w:spacing w:after="0"/>
        <w:ind w:left="0"/>
        <w:jc w:val="both"/>
      </w:pPr>
      <w:r>
        <w:rPr>
          <w:rFonts w:ascii="Times New Roman"/>
          <w:b w:val="false"/>
          <w:i w:val="false"/>
          <w:color w:val="000000"/>
          <w:sz w:val="28"/>
        </w:rPr>
        <w:t>
      На навесные бирки на ухо для крупных и мелких сельскохозяйственных животных наносятся:</w:t>
      </w:r>
    </w:p>
    <w:p>
      <w:pPr>
        <w:spacing w:after="0"/>
        <w:ind w:left="0"/>
        <w:jc w:val="both"/>
      </w:pPr>
      <w:r>
        <w:rPr>
          <w:rFonts w:ascii="Times New Roman"/>
          <w:b w:val="false"/>
          <w:i w:val="false"/>
          <w:color w:val="000000"/>
          <w:sz w:val="28"/>
        </w:rPr>
        <w:t>
      индивидуальный номер сельскохозяйственного животного в соответствии с пунктами 3, 4 Правил идентификации сельскохозяйственных животных (далее - Правила) на внешней стороне лицевой части навесной бирки, порядковый номер сельскохозяйственного животного - на внешней стороне тыльной части;</w:t>
      </w:r>
    </w:p>
    <w:p>
      <w:pPr>
        <w:spacing w:after="0"/>
        <w:ind w:left="0"/>
        <w:jc w:val="both"/>
      </w:pPr>
      <w:r>
        <w:rPr>
          <w:rFonts w:ascii="Times New Roman"/>
          <w:b w:val="false"/>
          <w:i w:val="false"/>
          <w:color w:val="000000"/>
          <w:sz w:val="28"/>
        </w:rPr>
        <w:t>
      штрих-код на внешней стороне лицевой части навесной бирки. В штрих-коде закодирован четырнадцатью символами* индивидуальный номер сельскохозяйственного животного с использованием цифровых кодов согласно приложению 1 к Правилам. Расположение индивидуального и порядкового номеров, штрих-кода указано на рисунках 1 и 2 настоящего приложения:</w:t>
      </w:r>
    </w:p>
    <w:p>
      <w:pPr>
        <w:spacing w:after="0"/>
        <w:ind w:left="0"/>
        <w:jc w:val="both"/>
      </w:pPr>
      <w:r>
        <w:rPr>
          <w:rFonts w:ascii="Times New Roman"/>
          <w:b w:val="false"/>
          <w:i w:val="false"/>
          <w:color w:val="000000"/>
          <w:sz w:val="28"/>
        </w:rPr>
        <w:t>
      торговая марка (торговый знак) производителя и дата производства (месяц, год) на каждой части бирки.</w:t>
      </w:r>
    </w:p>
    <w:p>
      <w:pPr>
        <w:spacing w:after="0"/>
        <w:ind w:left="0"/>
        <w:jc w:val="both"/>
      </w:pPr>
      <w:r>
        <w:rPr>
          <w:rFonts w:ascii="Times New Roman"/>
          <w:b w:val="false"/>
          <w:i w:val="false"/>
          <w:color w:val="000000"/>
          <w:sz w:val="28"/>
        </w:rPr>
        <w:t>
      Примечание: * четырнадцать символов индивидуального номера сельскохозяйственного животного представляют собой:</w:t>
      </w:r>
    </w:p>
    <w:p>
      <w:pPr>
        <w:spacing w:after="0"/>
        <w:ind w:left="0"/>
        <w:jc w:val="both"/>
      </w:pPr>
      <w:r>
        <w:rPr>
          <w:rFonts w:ascii="Times New Roman"/>
          <w:b w:val="false"/>
          <w:i w:val="false"/>
          <w:color w:val="000000"/>
          <w:sz w:val="28"/>
        </w:rPr>
        <w:t>
      первые три символа - цифровой код Республики Казахстан (398 - код Республики Казахстан согласно ISO - Международной организации по стандартизации);</w:t>
      </w:r>
    </w:p>
    <w:p>
      <w:pPr>
        <w:spacing w:after="0"/>
        <w:ind w:left="0"/>
        <w:jc w:val="both"/>
      </w:pPr>
      <w:r>
        <w:rPr>
          <w:rFonts w:ascii="Times New Roman"/>
          <w:b w:val="false"/>
          <w:i w:val="false"/>
          <w:color w:val="000000"/>
          <w:sz w:val="28"/>
        </w:rPr>
        <w:t>
       четвертый и пятый символы - цифровой код области, города республиканского значения, столицы;</w:t>
      </w:r>
    </w:p>
    <w:p>
      <w:pPr>
        <w:spacing w:after="0"/>
        <w:ind w:left="0"/>
        <w:jc w:val="both"/>
      </w:pPr>
      <w:r>
        <w:rPr>
          <w:rFonts w:ascii="Times New Roman"/>
          <w:b w:val="false"/>
          <w:i w:val="false"/>
          <w:color w:val="000000"/>
          <w:sz w:val="28"/>
        </w:rPr>
        <w:t>
      шестой символ - цифровой код вида сельскохозяйственного животного;</w:t>
      </w:r>
    </w:p>
    <w:p>
      <w:pPr>
        <w:spacing w:after="0"/>
        <w:ind w:left="0"/>
        <w:jc w:val="both"/>
      </w:pPr>
      <w:r>
        <w:rPr>
          <w:rFonts w:ascii="Times New Roman"/>
          <w:b w:val="false"/>
          <w:i w:val="false"/>
          <w:color w:val="000000"/>
          <w:sz w:val="28"/>
        </w:rPr>
        <w:t>
      с седьмого по четырнадцатый символы - порядковый номер сельскохозяйственного животного.</w:t>
      </w:r>
    </w:p>
    <w:p>
      <w:pPr>
        <w:spacing w:after="0"/>
        <w:ind w:left="0"/>
        <w:jc w:val="both"/>
      </w:pPr>
      <w:r>
        <w:rPr>
          <w:rFonts w:ascii="Times New Roman"/>
          <w:b w:val="false"/>
          <w:i w:val="false"/>
          <w:color w:val="000000"/>
          <w:sz w:val="28"/>
        </w:rPr>
        <w:t>
      Радиочастотные метки в бирках, чипы и болюсы соответствуют международным стандартам ISO 11784 и ISO 11785.</w:t>
      </w:r>
    </w:p>
    <w:p>
      <w:pPr>
        <w:spacing w:after="0"/>
        <w:ind w:left="0"/>
        <w:jc w:val="both"/>
      </w:pPr>
      <w:r>
        <w:rPr>
          <w:rFonts w:ascii="Times New Roman"/>
          <w:b w:val="false"/>
          <w:i w:val="false"/>
          <w:color w:val="000000"/>
          <w:sz w:val="28"/>
        </w:rPr>
        <w:t>
      Размер тавр: для взрослых сельскохозяйственных животных высота не более 8 сантиметров, ширина не более 5 сантиметров: для молодняка высота не более 5 сантиметров, ширина не более 3 сантиметров. Тавро для горячего таврения изготавливают из полосового железа с гладкой поверхностью шириной 18-30 миллиметров, толщиной 3 миллиметров. При таврении холодом используют стандартный размер цифр.</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bl>
    <w:bookmarkStart w:name="z64" w:id="112"/>
    <w:p>
      <w:pPr>
        <w:spacing w:after="0"/>
        <w:ind w:left="0"/>
        <w:jc w:val="both"/>
      </w:pPr>
      <w:r>
        <w:rPr>
          <w:rFonts w:ascii="Times New Roman"/>
          <w:b w:val="false"/>
          <w:i w:val="false"/>
          <w:color w:val="000000"/>
          <w:sz w:val="28"/>
        </w:rPr>
        <w:t xml:space="preserve">
      Форма </w:t>
      </w:r>
    </w:p>
    <w:bookmarkEnd w:id="112"/>
    <w:bookmarkStart w:name="z65" w:id="113"/>
    <w:p>
      <w:pPr>
        <w:spacing w:after="0"/>
        <w:ind w:left="0"/>
        <w:jc w:val="left"/>
      </w:pPr>
      <w:r>
        <w:rPr>
          <w:rFonts w:ascii="Times New Roman"/>
          <w:b/>
          <w:i w:val="false"/>
          <w:color w:val="000000"/>
        </w:rPr>
        <w:t xml:space="preserve">  Ведомость</w:t>
      </w:r>
      <w:r>
        <w:br/>
      </w:r>
      <w:r>
        <w:rPr>
          <w:rFonts w:ascii="Times New Roman"/>
          <w:b/>
          <w:i w:val="false"/>
          <w:color w:val="000000"/>
        </w:rPr>
        <w:t>о проведении идентификации сельскохозяйственных животных</w:t>
      </w:r>
    </w:p>
    <w:bookmarkEnd w:id="1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5"/>
        <w:gridCol w:w="3706"/>
        <w:gridCol w:w="1207"/>
        <w:gridCol w:w="1573"/>
        <w:gridCol w:w="658"/>
        <w:gridCol w:w="475"/>
        <w:gridCol w:w="658"/>
        <w:gridCol w:w="475"/>
        <w:gridCol w:w="292"/>
        <w:gridCol w:w="292"/>
        <w:gridCol w:w="292"/>
        <w:gridCol w:w="292"/>
        <w:gridCol w:w="292"/>
        <w:gridCol w:w="659"/>
        <w:gridCol w:w="660"/>
        <w:gridCol w:w="294"/>
      </w:tblGrid>
      <w:tr>
        <w:trPr>
          <w:trHeight w:val="30" w:hRule="atLeast"/>
        </w:trPr>
        <w:tc>
          <w:tcPr>
            <w:tcW w:w="4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70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наличии) владельца или наименование юридического лица, которому принадлежат сельскохозяйственные животные</w:t>
            </w:r>
          </w:p>
        </w:tc>
        <w:tc>
          <w:tcPr>
            <w:tcW w:w="12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владельца или наименование юридического лица</w:t>
            </w:r>
          </w:p>
        </w:tc>
        <w:tc>
          <w:tcPr>
            <w:tcW w:w="157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Учетный номер объекта производства, осуществляющего выращивание животных</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о сельскохозяйственных</w:t>
            </w:r>
            <w:r>
              <w:br/>
            </w:r>
            <w:r>
              <w:rPr>
                <w:rFonts w:ascii="Times New Roman"/>
                <w:b w:val="false"/>
                <w:i w:val="false"/>
                <w:color w:val="000000"/>
                <w:sz w:val="20"/>
              </w:rPr>
              <w:t>
животных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Повторная идентификация</w:t>
            </w:r>
          </w:p>
        </w:tc>
        <w:tc>
          <w:tcPr>
            <w:tcW w:w="29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проведения идентификации</w:t>
            </w: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Идентификационный номер</w:t>
            </w: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Идентификационный номер матери</w:t>
            </w: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 идентификации</w:t>
            </w: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w:t>
            </w: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w:t>
            </w: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Масть</w:t>
            </w: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Кличка</w:t>
            </w: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Возраст</w:t>
            </w:r>
          </w:p>
        </w:tc>
        <w:tc>
          <w:tcPr>
            <w:tcW w:w="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Предыдущий идентификационный номер</w:t>
            </w: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Причина повторной идентификации</w:t>
            </w:r>
          </w:p>
        </w:tc>
        <w:tc>
          <w:tcPr>
            <w:tcW w:w="0" w:type="auto"/>
            <w:vMerge/>
            <w:tcBorders>
              <w:top w:val="nil"/>
              <w:left w:val="single" w:color="cfcfcf" w:sz="5"/>
              <w:bottom w:val="single" w:color="cfcfcf" w:sz="5"/>
              <w:right w:val="single" w:color="cfcfcf" w:sz="5"/>
            </w:tcBorders>
          </w:tcPr>
          <w:p/>
        </w:tc>
      </w:tr>
      <w:tr>
        <w:trPr>
          <w:trHeight w:val="30" w:hRule="atLeast"/>
        </w:trPr>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tc>
        <w:tc>
          <w:tcPr>
            <w:tcW w:w="3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r>
      <w:tr>
        <w:trPr>
          <w:trHeight w:val="30" w:hRule="atLeast"/>
        </w:trPr>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tc>
        <w:tc>
          <w:tcPr>
            <w:tcW w:w="3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r>
      <w:tr>
        <w:trPr>
          <w:trHeight w:val="30" w:hRule="atLeast"/>
        </w:trPr>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tc>
        <w:tc>
          <w:tcPr>
            <w:tcW w:w="3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r>
      <w:tr>
        <w:trPr>
          <w:trHeight w:val="30" w:hRule="atLeast"/>
        </w:trPr>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tc>
        <w:tc>
          <w:tcPr>
            <w:tcW w:w="3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r>
      <w:tr>
        <w:trPr>
          <w:trHeight w:val="30" w:hRule="atLeast"/>
        </w:trPr>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tc>
        <w:tc>
          <w:tcPr>
            <w:tcW w:w="3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1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4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c>
          <w:tcPr>
            <w:tcW w:w="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Дата составления ведомости ___ _______ 20__ год</w:t>
      </w:r>
    </w:p>
    <w:p>
      <w:pPr>
        <w:spacing w:after="0"/>
        <w:ind w:left="0"/>
        <w:jc w:val="both"/>
      </w:pPr>
      <w:r>
        <w:rPr>
          <w:rFonts w:ascii="Times New Roman"/>
          <w:b w:val="false"/>
          <w:i w:val="false"/>
          <w:color w:val="000000"/>
          <w:sz w:val="28"/>
        </w:rPr>
        <w:t>
      Ветеринарный врач _______________________________________________</w:t>
      </w:r>
    </w:p>
    <w:p>
      <w:pPr>
        <w:spacing w:after="0"/>
        <w:ind w:left="0"/>
        <w:jc w:val="both"/>
      </w:pPr>
      <w:r>
        <w:rPr>
          <w:rFonts w:ascii="Times New Roman"/>
          <w:b w:val="false"/>
          <w:i w:val="false"/>
          <w:color w:val="000000"/>
          <w:sz w:val="28"/>
        </w:rPr>
        <w:t>
       (фамилия, имя, отчество (при наличии), подпись)</w:t>
      </w:r>
    </w:p>
    <w:p>
      <w:pPr>
        <w:spacing w:after="0"/>
        <w:ind w:left="0"/>
        <w:jc w:val="both"/>
      </w:pPr>
      <w:r>
        <w:rPr>
          <w:rFonts w:ascii="Times New Roman"/>
          <w:b w:val="false"/>
          <w:i w:val="false"/>
          <w:color w:val="000000"/>
          <w:sz w:val="28"/>
        </w:rPr>
        <w:t>
      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____________________________</w:t>
            </w:r>
            <w:r>
              <w:br/>
            </w:r>
            <w:r>
              <w:rPr>
                <w:rFonts w:ascii="Times New Roman"/>
                <w:b w:val="false"/>
                <w:i w:val="false"/>
                <w:color w:val="000000"/>
                <w:sz w:val="20"/>
              </w:rPr>
              <w:t>(наименование ветеринарной</w:t>
            </w:r>
            <w:r>
              <w:br/>
            </w:r>
            <w:r>
              <w:rPr>
                <w:rFonts w:ascii="Times New Roman"/>
                <w:b w:val="false"/>
                <w:i w:val="false"/>
                <w:color w:val="000000"/>
                <w:sz w:val="20"/>
              </w:rPr>
              <w:t>организации, созданной</w:t>
            </w:r>
            <w:r>
              <w:br/>
            </w:r>
            <w:r>
              <w:rPr>
                <w:rFonts w:ascii="Times New Roman"/>
                <w:b w:val="false"/>
                <w:i w:val="false"/>
                <w:color w:val="000000"/>
                <w:sz w:val="20"/>
              </w:rPr>
              <w:t>местным исполнительным</w:t>
            </w:r>
            <w:r>
              <w:br/>
            </w:r>
            <w:r>
              <w:rPr>
                <w:rFonts w:ascii="Times New Roman"/>
                <w:b w:val="false"/>
                <w:i w:val="false"/>
                <w:color w:val="000000"/>
                <w:sz w:val="20"/>
              </w:rPr>
              <w:t>органом области, города</w:t>
            </w:r>
            <w:r>
              <w:br/>
            </w:r>
            <w:r>
              <w:rPr>
                <w:rFonts w:ascii="Times New Roman"/>
                <w:b w:val="false"/>
                <w:i w:val="false"/>
                <w:color w:val="000000"/>
                <w:sz w:val="20"/>
              </w:rPr>
              <w:t>республиканского значения,</w:t>
            </w:r>
            <w:r>
              <w:br/>
            </w:r>
            <w:r>
              <w:rPr>
                <w:rFonts w:ascii="Times New Roman"/>
                <w:b w:val="false"/>
                <w:i w:val="false"/>
                <w:color w:val="000000"/>
                <w:sz w:val="20"/>
              </w:rPr>
              <w:t>столицы)</w:t>
            </w:r>
            <w:r>
              <w:br/>
            </w:r>
            <w:r>
              <w:rPr>
                <w:rFonts w:ascii="Times New Roman"/>
                <w:b w:val="false"/>
                <w:i w:val="false"/>
                <w:color w:val="000000"/>
                <w:sz w:val="20"/>
              </w:rPr>
              <w:t>от _______________________</w:t>
            </w:r>
            <w:r>
              <w:br/>
            </w:r>
            <w:r>
              <w:rPr>
                <w:rFonts w:ascii="Times New Roman"/>
                <w:b w:val="false"/>
                <w:i w:val="false"/>
                <w:color w:val="000000"/>
                <w:sz w:val="20"/>
              </w:rPr>
              <w:t>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 физического</w:t>
            </w:r>
            <w:r>
              <w:br/>
            </w:r>
            <w:r>
              <w:rPr>
                <w:rFonts w:ascii="Times New Roman"/>
                <w:b w:val="false"/>
                <w:i w:val="false"/>
                <w:color w:val="000000"/>
                <w:sz w:val="20"/>
              </w:rPr>
              <w:t>лица, индивидуальный</w:t>
            </w:r>
            <w:r>
              <w:br/>
            </w:r>
            <w:r>
              <w:rPr>
                <w:rFonts w:ascii="Times New Roman"/>
                <w:b w:val="false"/>
                <w:i w:val="false"/>
                <w:color w:val="000000"/>
                <w:sz w:val="20"/>
              </w:rPr>
              <w:t>идентификационный номер</w:t>
            </w:r>
            <w:r>
              <w:br/>
            </w:r>
            <w:r>
              <w:rPr>
                <w:rFonts w:ascii="Times New Roman"/>
                <w:b w:val="false"/>
                <w:i w:val="false"/>
                <w:color w:val="000000"/>
                <w:sz w:val="20"/>
              </w:rPr>
              <w:t>наименование юридического</w:t>
            </w:r>
            <w:r>
              <w:br/>
            </w:r>
            <w:r>
              <w:rPr>
                <w:rFonts w:ascii="Times New Roman"/>
                <w:b w:val="false"/>
                <w:i w:val="false"/>
                <w:color w:val="000000"/>
                <w:sz w:val="20"/>
              </w:rPr>
              <w:t>лица, бизнес-</w:t>
            </w:r>
            <w:r>
              <w:br/>
            </w:r>
            <w:r>
              <w:rPr>
                <w:rFonts w:ascii="Times New Roman"/>
                <w:b w:val="false"/>
                <w:i w:val="false"/>
                <w:color w:val="000000"/>
                <w:sz w:val="20"/>
              </w:rPr>
              <w:t>дентификационный номер)</w:t>
            </w:r>
            <w:r>
              <w:br/>
            </w:r>
            <w:r>
              <w:rPr>
                <w:rFonts w:ascii="Times New Roman"/>
                <w:b w:val="false"/>
                <w:i w:val="false"/>
                <w:color w:val="000000"/>
                <w:sz w:val="20"/>
              </w:rPr>
              <w:t>Адрес ____________________</w:t>
            </w:r>
          </w:p>
        </w:tc>
      </w:tr>
    </w:tbl>
    <w:bookmarkStart w:name="z230" w:id="114"/>
    <w:p>
      <w:pPr>
        <w:spacing w:after="0"/>
        <w:ind w:left="0"/>
        <w:jc w:val="left"/>
      </w:pPr>
      <w:r>
        <w:rPr>
          <w:rFonts w:ascii="Times New Roman"/>
          <w:b/>
          <w:i w:val="false"/>
          <w:color w:val="000000"/>
        </w:rPr>
        <w:t xml:space="preserve"> Заявление</w:t>
      </w:r>
    </w:p>
    <w:bookmarkEnd w:id="114"/>
    <w:p>
      <w:pPr>
        <w:spacing w:after="0"/>
        <w:ind w:left="0"/>
        <w:jc w:val="both"/>
      </w:pPr>
      <w:r>
        <w:rPr>
          <w:rFonts w:ascii="Times New Roman"/>
          <w:b w:val="false"/>
          <w:i w:val="false"/>
          <w:color w:val="ff0000"/>
          <w:sz w:val="28"/>
        </w:rPr>
        <w:t xml:space="preserve">
      Сноска. Приложение 6 - в редакции приказа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По результатам проведения идентификации сельскохозяйственных животных прошу</w:t>
      </w:r>
      <w:r>
        <w:br/>
      </w:r>
      <w:r>
        <w:rPr>
          <w:rFonts w:ascii="Times New Roman"/>
          <w:b w:val="false"/>
          <w:i w:val="false"/>
          <w:color w:val="000000"/>
          <w:sz w:val="28"/>
        </w:rPr>
        <w:t>выдать ветеринарный паспорт.</w:t>
      </w:r>
    </w:p>
    <w:p>
      <w:pPr>
        <w:spacing w:after="0"/>
        <w:ind w:left="0"/>
        <w:jc w:val="both"/>
      </w:pPr>
      <w:r>
        <w:rPr>
          <w:rFonts w:ascii="Times New Roman"/>
          <w:b w:val="false"/>
          <w:i w:val="false"/>
          <w:color w:val="000000"/>
          <w:sz w:val="28"/>
        </w:rPr>
        <w:t>
      Вид животного _______________________________________________________</w:t>
      </w:r>
      <w:r>
        <w:br/>
      </w:r>
      <w:r>
        <w:rPr>
          <w:rFonts w:ascii="Times New Roman"/>
          <w:b w:val="false"/>
          <w:i w:val="false"/>
          <w:color w:val="000000"/>
          <w:sz w:val="28"/>
        </w:rPr>
        <w:t>Количество животных _________________________________________________</w:t>
      </w:r>
      <w:r>
        <w:br/>
      </w:r>
      <w:r>
        <w:rPr>
          <w:rFonts w:ascii="Times New Roman"/>
          <w:b w:val="false"/>
          <w:i w:val="false"/>
          <w:color w:val="000000"/>
          <w:sz w:val="28"/>
        </w:rPr>
        <w:t>Индивидуальный номер сельскохозяйственного животного __________________</w:t>
      </w:r>
      <w:r>
        <w:br/>
      </w:r>
      <w:r>
        <w:rPr>
          <w:rFonts w:ascii="Times New Roman"/>
          <w:b w:val="false"/>
          <w:i w:val="false"/>
          <w:color w:val="000000"/>
          <w:sz w:val="28"/>
        </w:rPr>
        <w:t>Способ идентификации (биркование, таврение, чипирование, татуировка)</w:t>
      </w:r>
      <w:r>
        <w:br/>
      </w:r>
      <w:r>
        <w:rPr>
          <w:rFonts w:ascii="Times New Roman"/>
          <w:b w:val="false"/>
          <w:i w:val="false"/>
          <w:color w:val="000000"/>
          <w:sz w:val="28"/>
        </w:rPr>
        <w:t>(нужное подчеркнуть).</w:t>
      </w:r>
      <w:r>
        <w:br/>
      </w:r>
      <w:r>
        <w:rPr>
          <w:rFonts w:ascii="Times New Roman"/>
          <w:b w:val="false"/>
          <w:i w:val="false"/>
          <w:color w:val="000000"/>
          <w:sz w:val="28"/>
        </w:rPr>
        <w:t>Контактные телефоны ____________ Электронный адрес____________</w:t>
      </w:r>
      <w:r>
        <w:br/>
      </w:r>
      <w:r>
        <w:rPr>
          <w:rFonts w:ascii="Times New Roman"/>
          <w:b w:val="false"/>
          <w:i w:val="false"/>
          <w:color w:val="000000"/>
          <w:sz w:val="28"/>
        </w:rPr>
        <w:t>Подтверждаю достоверность предоставленной информации, осведомлен</w:t>
      </w:r>
      <w:r>
        <w:br/>
      </w:r>
      <w:r>
        <w:rPr>
          <w:rFonts w:ascii="Times New Roman"/>
          <w:b w:val="false"/>
          <w:i w:val="false"/>
          <w:color w:val="000000"/>
          <w:sz w:val="28"/>
        </w:rPr>
        <w:t>об ответственности за предоставление недостоверных сведений в соответствии</w:t>
      </w:r>
      <w:r>
        <w:br/>
      </w:r>
      <w:r>
        <w:rPr>
          <w:rFonts w:ascii="Times New Roman"/>
          <w:b w:val="false"/>
          <w:i w:val="false"/>
          <w:color w:val="000000"/>
          <w:sz w:val="28"/>
        </w:rPr>
        <w:t>с законодательством Республики Казахстан и даю согласие на использование</w:t>
      </w:r>
      <w:r>
        <w:br/>
      </w:r>
      <w:r>
        <w:rPr>
          <w:rFonts w:ascii="Times New Roman"/>
          <w:b w:val="false"/>
          <w:i w:val="false"/>
          <w:color w:val="000000"/>
          <w:sz w:val="28"/>
        </w:rPr>
        <w:t>сведений, составляющих охраняемую законом тайну, а также на сбор, обработку</w:t>
      </w:r>
      <w:r>
        <w:br/>
      </w:r>
      <w:r>
        <w:rPr>
          <w:rFonts w:ascii="Times New Roman"/>
          <w:b w:val="false"/>
          <w:i w:val="false"/>
          <w:color w:val="000000"/>
          <w:sz w:val="28"/>
        </w:rPr>
        <w:t>персональных данных.</w:t>
      </w:r>
    </w:p>
    <w:p>
      <w:pPr>
        <w:spacing w:after="0"/>
        <w:ind w:left="0"/>
        <w:jc w:val="both"/>
      </w:pPr>
      <w:r>
        <w:rPr>
          <w:rFonts w:ascii="Times New Roman"/>
          <w:b w:val="false"/>
          <w:i w:val="false"/>
          <w:color w:val="000000"/>
          <w:sz w:val="28"/>
        </w:rPr>
        <w:t>
      Подпись/Электронная цифровая подпись услугополучателя или его представителя</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 xml:space="preserve">                                (фамилия, имя, отчество (при его наличии) )</w:t>
      </w:r>
      <w:r>
        <w:br/>
      </w:r>
      <w:r>
        <w:rPr>
          <w:rFonts w:ascii="Times New Roman"/>
          <w:b w:val="false"/>
          <w:i w:val="false"/>
          <w:color w:val="000000"/>
          <w:sz w:val="28"/>
        </w:rPr>
        <w:t>Дата___________________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6-1</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bl>
    <w:bookmarkStart w:name="z232" w:id="115"/>
    <w:p>
      <w:pPr>
        <w:spacing w:after="0"/>
        <w:ind w:left="0"/>
        <w:jc w:val="left"/>
      </w:pPr>
      <w:r>
        <w:rPr>
          <w:rFonts w:ascii="Times New Roman"/>
          <w:b/>
          <w:i w:val="false"/>
          <w:color w:val="000000"/>
        </w:rPr>
        <w:t xml:space="preserve"> Стандарт государственной услуги</w:t>
      </w:r>
      <w:r>
        <w:br/>
      </w:r>
      <w:r>
        <w:rPr>
          <w:rFonts w:ascii="Times New Roman"/>
          <w:b/>
          <w:i w:val="false"/>
          <w:color w:val="000000"/>
        </w:rPr>
        <w:t>"Выдача ветеринарного паспорта"</w:t>
      </w:r>
    </w:p>
    <w:bookmarkEnd w:id="115"/>
    <w:p>
      <w:pPr>
        <w:spacing w:after="0"/>
        <w:ind w:left="0"/>
        <w:jc w:val="both"/>
      </w:pPr>
      <w:r>
        <w:rPr>
          <w:rFonts w:ascii="Times New Roman"/>
          <w:b w:val="false"/>
          <w:i w:val="false"/>
          <w:color w:val="ff0000"/>
          <w:sz w:val="28"/>
        </w:rPr>
        <w:t xml:space="preserve">
      Сноска. Правила дополнены приложением 6-1 в соответствии с приказом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33"/>
        <w:gridCol w:w="2161"/>
        <w:gridCol w:w="9606"/>
      </w:tblGrid>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государственными ветеринарными организациями, созданными местными исполнительными органами областей, городов Нур-Султана, Алматы и Шымкента (далее – услугодатель).</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осуществляются через:</w:t>
            </w:r>
            <w:r>
              <w:br/>
            </w:r>
            <w:r>
              <w:rPr>
                <w:rFonts w:ascii="Times New Roman"/>
                <w:b w:val="false"/>
                <w:i w:val="false"/>
                <w:color w:val="000000"/>
                <w:sz w:val="20"/>
              </w:rPr>
              <w:t>
1) услугодателя;</w:t>
            </w:r>
            <w:r>
              <w:br/>
            </w:r>
            <w:r>
              <w:rPr>
                <w:rFonts w:ascii="Times New Roman"/>
                <w:b w:val="false"/>
                <w:i w:val="false"/>
                <w:color w:val="000000"/>
                <w:sz w:val="20"/>
              </w:rPr>
              <w:t>
2) веб-портал "электронного правительства" www.​egov.​kz (далее – портал).</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при выдаче ветеринарного паспорта – в течение 3 (трех) рабочих дней;</w:t>
            </w:r>
            <w:r>
              <w:br/>
            </w:r>
            <w:r>
              <w:rPr>
                <w:rFonts w:ascii="Times New Roman"/>
                <w:b w:val="false"/>
                <w:i w:val="false"/>
                <w:color w:val="000000"/>
                <w:sz w:val="20"/>
              </w:rPr>
              <w:t>
2) при выдаче дубликата ветеринарного паспорта – в течение 2 (двух) рабочих дней;</w:t>
            </w:r>
            <w:r>
              <w:br/>
            </w:r>
            <w:r>
              <w:rPr>
                <w:rFonts w:ascii="Times New Roman"/>
                <w:b w:val="false"/>
                <w:i w:val="false"/>
                <w:color w:val="000000"/>
                <w:sz w:val="20"/>
              </w:rPr>
              <w:t>
3) при выдаче выписки из ветеринарного паспорта – в течение 30 (тридцати) минут.</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ветеринарного паспорта, дубликата ветеринарного паспорта, выписки из ветеринарного паспорта, либо мотивированный отказ в оказании государственной услуги.</w:t>
            </w:r>
            <w:r>
              <w:br/>
            </w:r>
            <w:r>
              <w:rPr>
                <w:rFonts w:ascii="Times New Roman"/>
                <w:b w:val="false"/>
                <w:i w:val="false"/>
                <w:color w:val="000000"/>
                <w:sz w:val="20"/>
              </w:rPr>
              <w:t>
Ветеринарный паспорт выдается в бумажной форме.</w:t>
            </w:r>
            <w:r>
              <w:br/>
            </w:r>
            <w:r>
              <w:rPr>
                <w:rFonts w:ascii="Times New Roman"/>
                <w:b w:val="false"/>
                <w:i w:val="false"/>
                <w:color w:val="000000"/>
                <w:sz w:val="20"/>
              </w:rPr>
              <w:t>
При обращении услугополучателя через портал, в "личный кабинет" услугополучателя направляется информация о месте, дате и времени получения ветеринарного паспорта в форме электронного документа, удостоверенного электронной цифровой подписью (далее – ЭЦП) уполномоченного лица услугодателя.</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услугодателя – с понедельника по пятницу включительно с 9.00 до 18.30 часов, с перерывом на обед с 13.00 до 14.30 часов, за исключением выходных и праздничных дней согласно </w:t>
            </w:r>
            <w:r>
              <w:rPr>
                <w:rFonts w:ascii="Times New Roman"/>
                <w:b w:val="false"/>
                <w:i w:val="false"/>
                <w:color w:val="000000"/>
                <w:sz w:val="20"/>
              </w:rPr>
              <w:t>Трудовому</w:t>
            </w:r>
            <w:r>
              <w:rPr>
                <w:rFonts w:ascii="Times New Roman"/>
                <w:b w:val="false"/>
                <w:i w:val="false"/>
                <w:color w:val="000000"/>
                <w:sz w:val="20"/>
              </w:rPr>
              <w:t xml:space="preserve"> кодексу Республики Казахстан от 23 ноября 2015 года (далее – Кодекс).</w:t>
            </w:r>
            <w:r>
              <w:br/>
            </w:r>
            <w:r>
              <w:rPr>
                <w:rFonts w:ascii="Times New Roman"/>
                <w:b w:val="false"/>
                <w:i w:val="false"/>
                <w:color w:val="000000"/>
                <w:sz w:val="20"/>
              </w:rPr>
              <w:t>
Прием документов и выдача результата оказания государственной услуги осуществляется с 9.00 до 17.30 часов, с перерывом на обед с 13.00 до 14.30 часов, за исключением выходных и праздничных дней согласно Кодексу.</w:t>
            </w:r>
            <w:r>
              <w:br/>
            </w:r>
            <w:r>
              <w:rPr>
                <w:rFonts w:ascii="Times New Roman"/>
                <w:b w:val="false"/>
                <w:i w:val="false"/>
                <w:color w:val="000000"/>
                <w:sz w:val="20"/>
              </w:rPr>
              <w:t>
Прием документов и выдача результата оказания государственной услуги за пределами установленной продолжительности рабочего времени устанавливается услугодателем согласно графику рабочего времени;</w:t>
            </w:r>
            <w:r>
              <w:br/>
            </w:r>
            <w:r>
              <w:rPr>
                <w:rFonts w:ascii="Times New Roman"/>
                <w:b w:val="false"/>
                <w:i w:val="false"/>
                <w:color w:val="000000"/>
                <w:sz w:val="20"/>
              </w:rPr>
              <w:t xml:space="preserve">
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Кодексу</w:t>
            </w:r>
            <w:r>
              <w:rPr>
                <w:rFonts w:ascii="Times New Roman"/>
                <w:b w:val="false"/>
                <w:i w:val="false"/>
                <w:color w:val="000000"/>
                <w:sz w:val="20"/>
              </w:rPr>
              <w:t>, прием заявления и выдача результата оказания государственной услуги осуществляются следующим рабочим днем).</w:t>
            </w:r>
            <w:r>
              <w:br/>
            </w:r>
            <w:r>
              <w:rPr>
                <w:rFonts w:ascii="Times New Roman"/>
                <w:b w:val="false"/>
                <w:i w:val="false"/>
                <w:color w:val="000000"/>
                <w:sz w:val="20"/>
              </w:rPr>
              <w:t>
Адреса мест оказания государственной услуги размещены на интернет-ресурсе местных исполнительных органов областей, городов республиканского значения, столицы: www.​gov.​kz.</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обращении в ветеринарную организацию:</w:t>
            </w:r>
            <w:r>
              <w:br/>
            </w:r>
            <w:r>
              <w:rPr>
                <w:rFonts w:ascii="Times New Roman"/>
                <w:b w:val="false"/>
                <w:i w:val="false"/>
                <w:color w:val="000000"/>
                <w:sz w:val="20"/>
              </w:rPr>
              <w:t>
1) заявление по форме;</w:t>
            </w:r>
            <w:r>
              <w:br/>
            </w:r>
            <w:r>
              <w:rPr>
                <w:rFonts w:ascii="Times New Roman"/>
                <w:b w:val="false"/>
                <w:i w:val="false"/>
                <w:color w:val="000000"/>
                <w:sz w:val="20"/>
              </w:rPr>
              <w:t>
2) документ, удостоверяющий личность, и (или) документ, подтверждающий полномочия представителя услугополучателя (требуется для идентификации личности);</w:t>
            </w:r>
            <w:r>
              <w:br/>
            </w:r>
            <w:r>
              <w:rPr>
                <w:rFonts w:ascii="Times New Roman"/>
                <w:b w:val="false"/>
                <w:i w:val="false"/>
                <w:color w:val="000000"/>
                <w:sz w:val="20"/>
              </w:rPr>
              <w:t>
на портале:</w:t>
            </w:r>
            <w:r>
              <w:br/>
            </w:r>
            <w:r>
              <w:rPr>
                <w:rFonts w:ascii="Times New Roman"/>
                <w:b w:val="false"/>
                <w:i w:val="false"/>
                <w:color w:val="000000"/>
                <w:sz w:val="20"/>
              </w:rPr>
              <w:t>
заявление в форме электронного документа, удостоверенного электронной цифровой подписью услугополучателя.</w:t>
            </w:r>
            <w:r>
              <w:br/>
            </w:r>
            <w:r>
              <w:rPr>
                <w:rFonts w:ascii="Times New Roman"/>
                <w:b w:val="false"/>
                <w:i w:val="false"/>
                <w:color w:val="000000"/>
                <w:sz w:val="20"/>
              </w:rPr>
              <w:t>
Сведения о документе, удостоверяющем личность физического лица, о регистрации (перерегистрации) юридического лица, регистрации индивидуального предпринимателя, либо о начале деятельности в качестве индивидуального предпринимателя, услугодатель получает из соответствующих государственных информационных систем через шлюз "электронного правительства".</w:t>
            </w:r>
            <w:r>
              <w:br/>
            </w:r>
            <w:r>
              <w:rPr>
                <w:rFonts w:ascii="Times New Roman"/>
                <w:b w:val="false"/>
                <w:i w:val="false"/>
                <w:color w:val="000000"/>
                <w:sz w:val="20"/>
              </w:rPr>
              <w:t>
Не допускается истребование от услугополучателей документов, которые могут быть получены из информационных систем.</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ветеринарного паспорта, и (или) данных (сведений), содержащихся в них;</w:t>
            </w:r>
            <w:r>
              <w:br/>
            </w:r>
            <w:r>
              <w:rPr>
                <w:rFonts w:ascii="Times New Roman"/>
                <w:b w:val="false"/>
                <w:i w:val="false"/>
                <w:color w:val="000000"/>
                <w:sz w:val="20"/>
              </w:rPr>
              <w:t xml:space="preserve">
2) несоответствие услугополучателя и (или) представленных данных и сведений, необходимых для оказания государственной услуги, требованиям, установленным </w:t>
            </w:r>
            <w:r>
              <w:rPr>
                <w:rFonts w:ascii="Times New Roman"/>
                <w:b w:val="false"/>
                <w:i w:val="false"/>
                <w:color w:val="000000"/>
                <w:sz w:val="20"/>
              </w:rPr>
              <w:t>Правилами</w:t>
            </w:r>
            <w:r>
              <w:rPr>
                <w:rFonts w:ascii="Times New Roman"/>
                <w:b w:val="false"/>
                <w:i w:val="false"/>
                <w:color w:val="000000"/>
                <w:sz w:val="20"/>
              </w:rPr>
              <w:t xml:space="preserve"> идентификации сельскохозяйственных животных, утвержденными приказом Министра сельского хозяйства Республики Казахстан от 30 января 2015 года № 7-1/68 (зарегистрирован в Реестре государственной регистрации нормативных правовых актов № 11127);</w:t>
            </w:r>
            <w:r>
              <w:br/>
            </w:r>
            <w:r>
              <w:rPr>
                <w:rFonts w:ascii="Times New Roman"/>
                <w:b w:val="false"/>
                <w:i w:val="false"/>
                <w:color w:val="000000"/>
                <w:sz w:val="20"/>
              </w:rPr>
              <w:t>
3) в отношении услугополучателя имеется вступившее в законную силу решение (приговор) суда о запрещении деятельности или отдельных видов деятельности, требующих получения ветеринарного паспорта.</w:t>
            </w:r>
          </w:p>
        </w:tc>
      </w:tr>
      <w:tr>
        <w:trPr>
          <w:trHeight w:val="30" w:hRule="atLeast"/>
        </w:trPr>
        <w:tc>
          <w:tcPr>
            <w:tcW w:w="5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контакт-центра по вопросам оказания государственных услуг.</w:t>
            </w:r>
            <w:r>
              <w:br/>
            </w:r>
            <w:r>
              <w:rPr>
                <w:rFonts w:ascii="Times New Roman"/>
                <w:b w:val="false"/>
                <w:i w:val="false"/>
                <w:color w:val="000000"/>
                <w:sz w:val="20"/>
              </w:rPr>
              <w:t>
Контактные телефоны справочной службы по вопросам оказания государственной услуги: 8 (7172) 701 998, единого контакт-центра по вопросам оказания государственных услуг: 1414, 8 800 080 7777.</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6-2</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5" w:id="116"/>
    <w:p>
      <w:pPr>
        <w:spacing w:after="0"/>
        <w:ind w:left="0"/>
        <w:jc w:val="left"/>
      </w:pPr>
      <w:r>
        <w:rPr>
          <w:rFonts w:ascii="Times New Roman"/>
          <w:b/>
          <w:i w:val="false"/>
          <w:color w:val="000000"/>
        </w:rPr>
        <w:t xml:space="preserve"> Мотивированный отказ в оказании государственной услуги</w:t>
      </w:r>
    </w:p>
    <w:bookmarkEnd w:id="116"/>
    <w:p>
      <w:pPr>
        <w:spacing w:after="0"/>
        <w:ind w:left="0"/>
        <w:jc w:val="both"/>
      </w:pPr>
      <w:r>
        <w:rPr>
          <w:rFonts w:ascii="Times New Roman"/>
          <w:b w:val="false"/>
          <w:i w:val="false"/>
          <w:color w:val="ff0000"/>
          <w:sz w:val="28"/>
        </w:rPr>
        <w:t xml:space="preserve">
      Сноска. Правила дополнены приложением 6-2 в соответствии с приказом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_________________________________________________________________________</w:t>
      </w:r>
      <w:r>
        <w:br/>
      </w:r>
      <w:r>
        <w:rPr>
          <w:rFonts w:ascii="Times New Roman"/>
          <w:b w:val="false"/>
          <w:i w:val="false"/>
          <w:color w:val="000000"/>
          <w:sz w:val="28"/>
        </w:rPr>
        <w:t>(наименование ветеринарной организации, созданной местным исполнительным</w:t>
      </w:r>
      <w:r>
        <w:br/>
      </w:r>
      <w:r>
        <w:rPr>
          <w:rFonts w:ascii="Times New Roman"/>
          <w:b w:val="false"/>
          <w:i w:val="false"/>
          <w:color w:val="000000"/>
          <w:sz w:val="28"/>
        </w:rPr>
        <w:t>органом области, города республиканского значения, столицы)</w:t>
      </w:r>
      <w:r>
        <w:br/>
      </w:r>
      <w:r>
        <w:rPr>
          <w:rFonts w:ascii="Times New Roman"/>
          <w:b w:val="false"/>
          <w:i w:val="false"/>
          <w:color w:val="000000"/>
          <w:sz w:val="28"/>
        </w:rPr>
        <w:t>рассмотрев Ваше заявление от________ 20 ___ года № __________, сообщает</w:t>
      </w:r>
      <w:r>
        <w:br/>
      </w:r>
      <w:r>
        <w:rPr>
          <w:rFonts w:ascii="Times New Roman"/>
          <w:b w:val="false"/>
          <w:i w:val="false"/>
          <w:color w:val="000000"/>
          <w:sz w:val="28"/>
        </w:rPr>
        <w:t>следующее.</w:t>
      </w:r>
      <w:r>
        <w:br/>
      </w:r>
      <w:r>
        <w:rPr>
          <w:rFonts w:ascii="Times New Roman"/>
          <w:b w:val="false"/>
          <w:i w:val="false"/>
          <w:color w:val="000000"/>
          <w:sz w:val="28"/>
        </w:rPr>
        <w:t>_________________________________________________________________________</w:t>
      </w:r>
      <w:r>
        <w:br/>
      </w:r>
      <w:r>
        <w:rPr>
          <w:rFonts w:ascii="Times New Roman"/>
          <w:b w:val="false"/>
          <w:i w:val="false"/>
          <w:color w:val="000000"/>
          <w:sz w:val="28"/>
        </w:rPr>
        <w:t>_________________________________________________________________________.</w:t>
      </w:r>
      <w:r>
        <w:br/>
      </w:r>
      <w:r>
        <w:rPr>
          <w:rFonts w:ascii="Times New Roman"/>
          <w:b w:val="false"/>
          <w:i w:val="false"/>
          <w:color w:val="000000"/>
          <w:sz w:val="28"/>
        </w:rPr>
        <w:t>(обоснование отказа)</w:t>
      </w:r>
      <w:r>
        <w:br/>
      </w:r>
      <w:r>
        <w:rPr>
          <w:rFonts w:ascii="Times New Roman"/>
          <w:b w:val="false"/>
          <w:i w:val="false"/>
          <w:color w:val="000000"/>
          <w:sz w:val="28"/>
        </w:rPr>
        <w:t>_________________________________________________________________________</w:t>
      </w:r>
      <w:r>
        <w:br/>
      </w:r>
      <w:r>
        <w:rPr>
          <w:rFonts w:ascii="Times New Roman"/>
          <w:b w:val="false"/>
          <w:i w:val="false"/>
          <w:color w:val="000000"/>
          <w:sz w:val="28"/>
        </w:rPr>
        <w:t>(должность, фамилия, имя, отчество (при его наличии) подписывающего,</w:t>
      </w:r>
      <w:r>
        <w:br/>
      </w:r>
      <w:r>
        <w:rPr>
          <w:rFonts w:ascii="Times New Roman"/>
          <w:b w:val="false"/>
          <w:i w:val="false"/>
          <w:color w:val="000000"/>
          <w:sz w:val="28"/>
        </w:rPr>
        <w:t>подпись/электронная цифровая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w:t>
            </w:r>
            <w:r>
              <w:br/>
            </w:r>
            <w:r>
              <w:rPr>
                <w:rFonts w:ascii="Times New Roman"/>
                <w:b w:val="false"/>
                <w:i w:val="false"/>
                <w:color w:val="000000"/>
                <w:sz w:val="20"/>
              </w:rPr>
              <w:t>(наименование ветеринарной</w:t>
            </w:r>
            <w:r>
              <w:br/>
            </w:r>
            <w:r>
              <w:rPr>
                <w:rFonts w:ascii="Times New Roman"/>
                <w:b w:val="false"/>
                <w:i w:val="false"/>
                <w:color w:val="000000"/>
                <w:sz w:val="20"/>
              </w:rPr>
              <w:t>организации, созданной</w:t>
            </w:r>
            <w:r>
              <w:br/>
            </w:r>
            <w:r>
              <w:rPr>
                <w:rFonts w:ascii="Times New Roman"/>
                <w:b w:val="false"/>
                <w:i w:val="false"/>
                <w:color w:val="000000"/>
                <w:sz w:val="20"/>
              </w:rPr>
              <w:t>местным исполнительным</w:t>
            </w:r>
            <w:r>
              <w:br/>
            </w:r>
            <w:r>
              <w:rPr>
                <w:rFonts w:ascii="Times New Roman"/>
                <w:b w:val="false"/>
                <w:i w:val="false"/>
                <w:color w:val="000000"/>
                <w:sz w:val="20"/>
              </w:rPr>
              <w:t>органом области, города</w:t>
            </w:r>
            <w:r>
              <w:br/>
            </w:r>
            <w:r>
              <w:rPr>
                <w:rFonts w:ascii="Times New Roman"/>
                <w:b w:val="false"/>
                <w:i w:val="false"/>
                <w:color w:val="000000"/>
                <w:sz w:val="20"/>
              </w:rPr>
              <w:t>республиканского значения,</w:t>
            </w:r>
            <w:r>
              <w:br/>
            </w:r>
            <w:r>
              <w:rPr>
                <w:rFonts w:ascii="Times New Roman"/>
                <w:b w:val="false"/>
                <w:i w:val="false"/>
                <w:color w:val="000000"/>
                <w:sz w:val="20"/>
              </w:rPr>
              <w:t>столицы)</w:t>
            </w:r>
            <w:r>
              <w:br/>
            </w:r>
            <w:r>
              <w:rPr>
                <w:rFonts w:ascii="Times New Roman"/>
                <w:b w:val="false"/>
                <w:i w:val="false"/>
                <w:color w:val="000000"/>
                <w:sz w:val="20"/>
              </w:rPr>
              <w:t>от _________________________</w:t>
            </w:r>
            <w:r>
              <w:br/>
            </w:r>
            <w:r>
              <w:rPr>
                <w:rFonts w:ascii="Times New Roman"/>
                <w:b w:val="false"/>
                <w:i w:val="false"/>
                <w:color w:val="000000"/>
                <w:sz w:val="20"/>
              </w:rPr>
              <w:t>___________________________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 физического</w:t>
            </w:r>
            <w:r>
              <w:br/>
            </w:r>
            <w:r>
              <w:rPr>
                <w:rFonts w:ascii="Times New Roman"/>
                <w:b w:val="false"/>
                <w:i w:val="false"/>
                <w:color w:val="000000"/>
                <w:sz w:val="20"/>
              </w:rPr>
              <w:t>лица, индивидуальный</w:t>
            </w:r>
            <w:r>
              <w:br/>
            </w:r>
            <w:r>
              <w:rPr>
                <w:rFonts w:ascii="Times New Roman"/>
                <w:b w:val="false"/>
                <w:i w:val="false"/>
                <w:color w:val="000000"/>
                <w:sz w:val="20"/>
              </w:rPr>
              <w:t>идентификационный номер</w:t>
            </w:r>
            <w:r>
              <w:br/>
            </w:r>
            <w:r>
              <w:rPr>
                <w:rFonts w:ascii="Times New Roman"/>
                <w:b w:val="false"/>
                <w:i w:val="false"/>
                <w:color w:val="000000"/>
                <w:sz w:val="20"/>
              </w:rPr>
              <w:t>наименование юридического</w:t>
            </w:r>
            <w:r>
              <w:br/>
            </w:r>
            <w:r>
              <w:rPr>
                <w:rFonts w:ascii="Times New Roman"/>
                <w:b w:val="false"/>
                <w:i w:val="false"/>
                <w:color w:val="000000"/>
                <w:sz w:val="20"/>
              </w:rPr>
              <w:t>лица, бизнес</w:t>
            </w:r>
            <w:r>
              <w:br/>
            </w:r>
            <w:r>
              <w:rPr>
                <w:rFonts w:ascii="Times New Roman"/>
                <w:b w:val="false"/>
                <w:i w:val="false"/>
                <w:color w:val="000000"/>
                <w:sz w:val="20"/>
              </w:rPr>
              <w:t>идентификационный номер)</w:t>
            </w:r>
            <w:r>
              <w:br/>
            </w:r>
            <w:r>
              <w:rPr>
                <w:rFonts w:ascii="Times New Roman"/>
                <w:b w:val="false"/>
                <w:i w:val="false"/>
                <w:color w:val="000000"/>
                <w:sz w:val="20"/>
              </w:rPr>
              <w:t>Адрес _____________________</w:t>
            </w:r>
          </w:p>
        </w:tc>
      </w:tr>
    </w:tbl>
    <w:bookmarkStart w:name="z237" w:id="117"/>
    <w:p>
      <w:pPr>
        <w:spacing w:after="0"/>
        <w:ind w:left="0"/>
        <w:jc w:val="left"/>
      </w:pPr>
      <w:r>
        <w:rPr>
          <w:rFonts w:ascii="Times New Roman"/>
          <w:b/>
          <w:i w:val="false"/>
          <w:color w:val="000000"/>
        </w:rPr>
        <w:t xml:space="preserve"> Заявление</w:t>
      </w:r>
    </w:p>
    <w:bookmarkEnd w:id="117"/>
    <w:p>
      <w:pPr>
        <w:spacing w:after="0"/>
        <w:ind w:left="0"/>
        <w:jc w:val="both"/>
      </w:pPr>
      <w:r>
        <w:rPr>
          <w:rFonts w:ascii="Times New Roman"/>
          <w:b w:val="false"/>
          <w:i w:val="false"/>
          <w:color w:val="ff0000"/>
          <w:sz w:val="28"/>
        </w:rPr>
        <w:t xml:space="preserve">
      Сноска. Приложение 7 - в редакции приказа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Прошу выдать дубликат ветеринарного паспорта.</w:t>
      </w:r>
      <w:r>
        <w:br/>
      </w:r>
      <w:r>
        <w:rPr>
          <w:rFonts w:ascii="Times New Roman"/>
          <w:b w:val="false"/>
          <w:i w:val="false"/>
          <w:color w:val="000000"/>
          <w:sz w:val="28"/>
        </w:rPr>
        <w:t>По причине ________________________________________________________</w:t>
      </w:r>
      <w:r>
        <w:br/>
      </w:r>
      <w:r>
        <w:rPr>
          <w:rFonts w:ascii="Times New Roman"/>
          <w:b w:val="false"/>
          <w:i w:val="false"/>
          <w:color w:val="000000"/>
          <w:sz w:val="28"/>
        </w:rPr>
        <w:t>Вид животного _____________________________________________________</w:t>
      </w:r>
      <w:r>
        <w:br/>
      </w:r>
      <w:r>
        <w:rPr>
          <w:rFonts w:ascii="Times New Roman"/>
          <w:b w:val="false"/>
          <w:i w:val="false"/>
          <w:color w:val="000000"/>
          <w:sz w:val="28"/>
        </w:rPr>
        <w:t>Количество животных _______________________________________________</w:t>
      </w:r>
      <w:r>
        <w:br/>
      </w:r>
      <w:r>
        <w:rPr>
          <w:rFonts w:ascii="Times New Roman"/>
          <w:b w:val="false"/>
          <w:i w:val="false"/>
          <w:color w:val="000000"/>
          <w:sz w:val="28"/>
        </w:rPr>
        <w:t>Индивидуальный номер сельскохозяйственного животного ________________</w:t>
      </w:r>
      <w:r>
        <w:br/>
      </w:r>
      <w:r>
        <w:rPr>
          <w:rFonts w:ascii="Times New Roman"/>
          <w:b w:val="false"/>
          <w:i w:val="false"/>
          <w:color w:val="000000"/>
          <w:sz w:val="28"/>
        </w:rPr>
        <w:t>Контактные телефоны _______________ Электронный адрес __________</w:t>
      </w:r>
    </w:p>
    <w:p>
      <w:pPr>
        <w:spacing w:after="0"/>
        <w:ind w:left="0"/>
        <w:jc w:val="both"/>
      </w:pPr>
      <w:r>
        <w:rPr>
          <w:rFonts w:ascii="Times New Roman"/>
          <w:b w:val="false"/>
          <w:i w:val="false"/>
          <w:color w:val="000000"/>
          <w:sz w:val="28"/>
        </w:rPr>
        <w:t>
      Подтверждаю достоверность представленной информации, осведомлен</w:t>
      </w:r>
      <w:r>
        <w:br/>
      </w:r>
      <w:r>
        <w:rPr>
          <w:rFonts w:ascii="Times New Roman"/>
          <w:b w:val="false"/>
          <w:i w:val="false"/>
          <w:color w:val="000000"/>
          <w:sz w:val="28"/>
        </w:rPr>
        <w:t>об ответственности за представление недостоверных сведений в соответствии</w:t>
      </w:r>
      <w:r>
        <w:br/>
      </w:r>
      <w:r>
        <w:rPr>
          <w:rFonts w:ascii="Times New Roman"/>
          <w:b w:val="false"/>
          <w:i w:val="false"/>
          <w:color w:val="000000"/>
          <w:sz w:val="28"/>
        </w:rPr>
        <w:t>с законодательством Республики Казахстан и даю согласие на использование сведений,</w:t>
      </w:r>
      <w:r>
        <w:br/>
      </w:r>
      <w:r>
        <w:rPr>
          <w:rFonts w:ascii="Times New Roman"/>
          <w:b w:val="false"/>
          <w:i w:val="false"/>
          <w:color w:val="000000"/>
          <w:sz w:val="28"/>
        </w:rPr>
        <w:t>составляющих охраняемую законом тайну, а также на сбор, обработку персональных</w:t>
      </w:r>
      <w:r>
        <w:br/>
      </w:r>
      <w:r>
        <w:rPr>
          <w:rFonts w:ascii="Times New Roman"/>
          <w:b w:val="false"/>
          <w:i w:val="false"/>
          <w:color w:val="000000"/>
          <w:sz w:val="28"/>
        </w:rPr>
        <w:t>данных.</w:t>
      </w:r>
    </w:p>
    <w:p>
      <w:pPr>
        <w:spacing w:after="0"/>
        <w:ind w:left="0"/>
        <w:jc w:val="both"/>
      </w:pPr>
      <w:r>
        <w:rPr>
          <w:rFonts w:ascii="Times New Roman"/>
          <w:b w:val="false"/>
          <w:i w:val="false"/>
          <w:color w:val="000000"/>
          <w:sz w:val="28"/>
        </w:rPr>
        <w:t>
      Подпись/Электронная цифровая подпись услугополучателя или его представителя</w:t>
      </w:r>
      <w:r>
        <w:br/>
      </w:r>
      <w:r>
        <w:rPr>
          <w:rFonts w:ascii="Times New Roman"/>
          <w:b w:val="false"/>
          <w:i w:val="false"/>
          <w:color w:val="000000"/>
          <w:sz w:val="28"/>
        </w:rPr>
        <w:t>_____________________________________________________________________________</w:t>
      </w:r>
      <w:r>
        <w:br/>
      </w:r>
      <w:r>
        <w:rPr>
          <w:rFonts w:ascii="Times New Roman"/>
          <w:b w:val="false"/>
          <w:i w:val="false"/>
          <w:color w:val="000000"/>
          <w:sz w:val="28"/>
        </w:rPr>
        <w:t xml:space="preserve">                                         (фамилия, имя, отчество (при его наличии) )</w:t>
      </w:r>
    </w:p>
    <w:p>
      <w:pPr>
        <w:spacing w:after="0"/>
        <w:ind w:left="0"/>
        <w:jc w:val="both"/>
      </w:pPr>
      <w:r>
        <w:rPr>
          <w:rFonts w:ascii="Times New Roman"/>
          <w:b w:val="false"/>
          <w:i w:val="false"/>
          <w:color w:val="000000"/>
          <w:sz w:val="28"/>
        </w:rPr>
        <w:t>
      Дата___________________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Правилам идентификации</w:t>
            </w:r>
            <w:r>
              <w:br/>
            </w:r>
            <w:r>
              <w:rPr>
                <w:rFonts w:ascii="Times New Roman"/>
                <w:b w:val="false"/>
                <w:i w:val="false"/>
                <w:color w:val="000000"/>
                <w:sz w:val="20"/>
              </w:rPr>
              <w:t>сельскохозяйственных животных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w:t>
            </w:r>
            <w:r>
              <w:br/>
            </w:r>
            <w:r>
              <w:rPr>
                <w:rFonts w:ascii="Times New Roman"/>
                <w:b w:val="false"/>
                <w:i w:val="false"/>
                <w:color w:val="000000"/>
                <w:sz w:val="20"/>
              </w:rPr>
              <w:t>(наименование ветеринарной</w:t>
            </w:r>
            <w:r>
              <w:br/>
            </w:r>
            <w:r>
              <w:rPr>
                <w:rFonts w:ascii="Times New Roman"/>
                <w:b w:val="false"/>
                <w:i w:val="false"/>
                <w:color w:val="000000"/>
                <w:sz w:val="20"/>
              </w:rPr>
              <w:t>организации, созданной</w:t>
            </w:r>
            <w:r>
              <w:br/>
            </w:r>
            <w:r>
              <w:rPr>
                <w:rFonts w:ascii="Times New Roman"/>
                <w:b w:val="false"/>
                <w:i w:val="false"/>
                <w:color w:val="000000"/>
                <w:sz w:val="20"/>
              </w:rPr>
              <w:t>местным исполнительным</w:t>
            </w:r>
            <w:r>
              <w:br/>
            </w:r>
            <w:r>
              <w:rPr>
                <w:rFonts w:ascii="Times New Roman"/>
                <w:b w:val="false"/>
                <w:i w:val="false"/>
                <w:color w:val="000000"/>
                <w:sz w:val="20"/>
              </w:rPr>
              <w:t>органом области, города</w:t>
            </w:r>
            <w:r>
              <w:br/>
            </w:r>
            <w:r>
              <w:rPr>
                <w:rFonts w:ascii="Times New Roman"/>
                <w:b w:val="false"/>
                <w:i w:val="false"/>
                <w:color w:val="000000"/>
                <w:sz w:val="20"/>
              </w:rPr>
              <w:t>республиканского значения,</w:t>
            </w:r>
            <w:r>
              <w:br/>
            </w:r>
            <w:r>
              <w:rPr>
                <w:rFonts w:ascii="Times New Roman"/>
                <w:b w:val="false"/>
                <w:i w:val="false"/>
                <w:color w:val="000000"/>
                <w:sz w:val="20"/>
              </w:rPr>
              <w:t>столицы)</w:t>
            </w:r>
            <w:r>
              <w:br/>
            </w:r>
            <w:r>
              <w:rPr>
                <w:rFonts w:ascii="Times New Roman"/>
                <w:b w:val="false"/>
                <w:i w:val="false"/>
                <w:color w:val="000000"/>
                <w:sz w:val="20"/>
              </w:rPr>
              <w:t>от 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 физического</w:t>
            </w:r>
            <w:r>
              <w:br/>
            </w:r>
            <w:r>
              <w:rPr>
                <w:rFonts w:ascii="Times New Roman"/>
                <w:b w:val="false"/>
                <w:i w:val="false"/>
                <w:color w:val="000000"/>
                <w:sz w:val="20"/>
              </w:rPr>
              <w:t>лица, индивидуальный</w:t>
            </w:r>
            <w:r>
              <w:br/>
            </w:r>
            <w:r>
              <w:rPr>
                <w:rFonts w:ascii="Times New Roman"/>
                <w:b w:val="false"/>
                <w:i w:val="false"/>
                <w:color w:val="000000"/>
                <w:sz w:val="20"/>
              </w:rPr>
              <w:t>идентификационный номер/</w:t>
            </w:r>
            <w:r>
              <w:br/>
            </w:r>
            <w:r>
              <w:rPr>
                <w:rFonts w:ascii="Times New Roman"/>
                <w:b w:val="false"/>
                <w:i w:val="false"/>
                <w:color w:val="000000"/>
                <w:sz w:val="20"/>
              </w:rPr>
              <w:t>наименование юридического</w:t>
            </w:r>
            <w:r>
              <w:br/>
            </w:r>
            <w:r>
              <w:rPr>
                <w:rFonts w:ascii="Times New Roman"/>
                <w:b w:val="false"/>
                <w:i w:val="false"/>
                <w:color w:val="000000"/>
                <w:sz w:val="20"/>
              </w:rPr>
              <w:t>лица, бизнес-</w:t>
            </w:r>
            <w:r>
              <w:br/>
            </w:r>
            <w:r>
              <w:rPr>
                <w:rFonts w:ascii="Times New Roman"/>
                <w:b w:val="false"/>
                <w:i w:val="false"/>
                <w:color w:val="000000"/>
                <w:sz w:val="20"/>
              </w:rPr>
              <w:t>дентификационный номер)</w:t>
            </w:r>
            <w:r>
              <w:br/>
            </w:r>
            <w:r>
              <w:rPr>
                <w:rFonts w:ascii="Times New Roman"/>
                <w:b w:val="false"/>
                <w:i w:val="false"/>
                <w:color w:val="000000"/>
                <w:sz w:val="20"/>
              </w:rPr>
              <w:t>Адрес ____________________</w:t>
            </w:r>
          </w:p>
        </w:tc>
      </w:tr>
    </w:tbl>
    <w:bookmarkStart w:name="z239" w:id="118"/>
    <w:p>
      <w:pPr>
        <w:spacing w:after="0"/>
        <w:ind w:left="0"/>
        <w:jc w:val="left"/>
      </w:pPr>
      <w:r>
        <w:rPr>
          <w:rFonts w:ascii="Times New Roman"/>
          <w:b/>
          <w:i w:val="false"/>
          <w:color w:val="000000"/>
        </w:rPr>
        <w:t xml:space="preserve"> Заявление</w:t>
      </w:r>
    </w:p>
    <w:bookmarkEnd w:id="118"/>
    <w:p>
      <w:pPr>
        <w:spacing w:after="0"/>
        <w:ind w:left="0"/>
        <w:jc w:val="both"/>
      </w:pPr>
      <w:r>
        <w:rPr>
          <w:rFonts w:ascii="Times New Roman"/>
          <w:b w:val="false"/>
          <w:i w:val="false"/>
          <w:color w:val="ff0000"/>
          <w:sz w:val="28"/>
        </w:rPr>
        <w:t xml:space="preserve">
      Сноска. Приложение 8 - в редакции приказа Министра сельского хозяйства РК от 30.12.2020 </w:t>
      </w:r>
      <w:r>
        <w:rPr>
          <w:rFonts w:ascii="Times New Roman"/>
          <w:b w:val="false"/>
          <w:i w:val="false"/>
          <w:color w:val="ff0000"/>
          <w:sz w:val="28"/>
        </w:rPr>
        <w:t>№ 412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Прошу выдать выписку из ветеринарного паспорта.</w:t>
      </w:r>
      <w:r>
        <w:br/>
      </w:r>
      <w:r>
        <w:rPr>
          <w:rFonts w:ascii="Times New Roman"/>
          <w:b w:val="false"/>
          <w:i w:val="false"/>
          <w:color w:val="000000"/>
          <w:sz w:val="28"/>
        </w:rPr>
        <w:t>Индивидуальный номер сельскохозяйственного животного __________</w:t>
      </w:r>
      <w:r>
        <w:br/>
      </w:r>
      <w:r>
        <w:rPr>
          <w:rFonts w:ascii="Times New Roman"/>
          <w:b w:val="false"/>
          <w:i w:val="false"/>
          <w:color w:val="000000"/>
          <w:sz w:val="28"/>
        </w:rPr>
        <w:t>Контактные телефоны ____________ Электронный адрес____________</w:t>
      </w:r>
      <w:r>
        <w:br/>
      </w:r>
      <w:r>
        <w:rPr>
          <w:rFonts w:ascii="Times New Roman"/>
          <w:b w:val="false"/>
          <w:i w:val="false"/>
          <w:color w:val="000000"/>
          <w:sz w:val="28"/>
        </w:rPr>
        <w:t>Подтверждаю достоверность представленной информации, осведомлен</w:t>
      </w:r>
      <w:r>
        <w:br/>
      </w:r>
      <w:r>
        <w:rPr>
          <w:rFonts w:ascii="Times New Roman"/>
          <w:b w:val="false"/>
          <w:i w:val="false"/>
          <w:color w:val="000000"/>
          <w:sz w:val="28"/>
        </w:rPr>
        <w:t>об ответственности за представление недостоверных сведений в соответствии</w:t>
      </w:r>
      <w:r>
        <w:br/>
      </w:r>
      <w:r>
        <w:rPr>
          <w:rFonts w:ascii="Times New Roman"/>
          <w:b w:val="false"/>
          <w:i w:val="false"/>
          <w:color w:val="000000"/>
          <w:sz w:val="28"/>
        </w:rPr>
        <w:t>с законодательством Республики Казахстан и даю согласие на использование</w:t>
      </w:r>
      <w:r>
        <w:br/>
      </w:r>
      <w:r>
        <w:rPr>
          <w:rFonts w:ascii="Times New Roman"/>
          <w:b w:val="false"/>
          <w:i w:val="false"/>
          <w:color w:val="000000"/>
          <w:sz w:val="28"/>
        </w:rPr>
        <w:t>сведений, составляющих охраняемую законом тайну, а также на сбор, обработку</w:t>
      </w:r>
      <w:r>
        <w:br/>
      </w:r>
      <w:r>
        <w:rPr>
          <w:rFonts w:ascii="Times New Roman"/>
          <w:b w:val="false"/>
          <w:i w:val="false"/>
          <w:color w:val="000000"/>
          <w:sz w:val="28"/>
        </w:rPr>
        <w:t>персональных данных.</w:t>
      </w:r>
    </w:p>
    <w:p>
      <w:pPr>
        <w:spacing w:after="0"/>
        <w:ind w:left="0"/>
        <w:jc w:val="both"/>
      </w:pPr>
      <w:r>
        <w:rPr>
          <w:rFonts w:ascii="Times New Roman"/>
          <w:b w:val="false"/>
          <w:i w:val="false"/>
          <w:color w:val="000000"/>
          <w:sz w:val="28"/>
        </w:rPr>
        <w:t>
      Подпись/Электронная цифровая подпись услугополучателя или его представителя</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
      Дата___________________</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 Target="media/document_image_rId17.jpeg" Type="http://schemas.openxmlformats.org/officeDocument/2006/relationships/image" Id="rId17"/><Relationship Target="media/document_image_rId18.jpeg" Type="http://schemas.openxmlformats.org/officeDocument/2006/relationships/image" Id="rId18"/><Relationship Target="media/document_image_rId19.jpeg" Type="http://schemas.openxmlformats.org/officeDocument/2006/relationships/image" Id="rId19"/><Relationship Target="media/document_image_rId20.jpeg" Type="http://schemas.openxmlformats.org/officeDocument/2006/relationships/image" Id="rId20"/><Relationship Target="media/document_image_rId21.jpeg" Type="http://schemas.openxmlformats.org/officeDocument/2006/relationships/image" Id="rId21"/><Relationship Target="media/document_image_rId22.jpeg" Type="http://schemas.openxmlformats.org/officeDocument/2006/relationships/image" Id="rId22"/><Relationship Target="media/document_image_rId23.jpeg" Type="http://schemas.openxmlformats.org/officeDocument/2006/relationships/image" Id="rId23"/><Relationship Target="media/document_image_rId24.jpeg" Type="http://schemas.openxmlformats.org/officeDocument/2006/relationships/image" Id="rId24"/><Relationship Target="media/document_image_rId25.jpeg" Type="http://schemas.openxmlformats.org/officeDocument/2006/relationships/image" Id="rId25"/><Relationship Target="media/document_image_rId26.jpeg" Type="http://schemas.openxmlformats.org/officeDocument/2006/relationships/image" Id="rId26"/><Relationship Target="media/document_image_rId27.jpeg" Type="http://schemas.openxmlformats.org/officeDocument/2006/relationships/image" Id="rId27"/><Relationship Target="media/document_image_rId28.jpeg" Type="http://schemas.openxmlformats.org/officeDocument/2006/relationships/image" Id="rId28"/><Relationship Target="media/document_image_rId29.jpeg" Type="http://schemas.openxmlformats.org/officeDocument/2006/relationships/image" Id="rId29"/><Relationship Target="media/document_image_rId30.jpeg" Type="http://schemas.openxmlformats.org/officeDocument/2006/relationships/image" Id="rId30"/><Relationship Target="media/document_image_rId31.jpeg" Type="http://schemas.openxmlformats.org/officeDocument/2006/relationships/image" Id="rId31"/><Relationship Target="media/document_image_rId32.jpeg" Type="http://schemas.openxmlformats.org/officeDocument/2006/relationships/image" Id="rId32"/></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